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0263D9" w14:textId="5CC34538" w:rsidR="007166CE" w:rsidRDefault="005F7D6E" w:rsidP="00390EE0">
      <w:pPr>
        <w:pStyle w:val="berschrift1"/>
        <w:rPr>
          <w:b w:val="0"/>
          <w:bCs w:val="0"/>
          <w:sz w:val="32"/>
          <w:szCs w:val="32"/>
        </w:rPr>
      </w:pPr>
      <w:r>
        <w:rPr>
          <w:b w:val="0"/>
          <w:bCs w:val="0"/>
          <w:noProof/>
          <w:sz w:val="32"/>
          <w:szCs w:val="32"/>
        </w:rPr>
        <w:drawing>
          <wp:inline distT="0" distB="0" distL="0" distR="0" wp14:anchorId="4A434EE2" wp14:editId="2B2BBBE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DBD743E" w14:textId="77777777" w:rsidR="007166CE" w:rsidRDefault="007166CE" w:rsidP="007166CE">
      <w:pPr>
        <w:pStyle w:val="berschrift1"/>
      </w:pPr>
      <w:r>
        <w:br w:type="page"/>
      </w:r>
      <w:r>
        <w:lastRenderedPageBreak/>
        <w:t>Vorwort</w:t>
      </w:r>
    </w:p>
    <w:p w14:paraId="2821447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1F4C702F" w14:textId="77777777" w:rsidR="007E1779" w:rsidRDefault="008D7463" w:rsidP="007166CE">
      <w:r>
        <w:t xml:space="preserve">Dieses Jahr hat uns allen eine Menge abverlangt – doch Gott hat uns hindurchgetragen. </w:t>
      </w:r>
    </w:p>
    <w:p w14:paraId="5278849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48302DF" w14:textId="77777777" w:rsidR="007E1779" w:rsidRDefault="007E1779" w:rsidP="007166CE">
      <w:r>
        <w:t>Vielleicht hat aber auch der eine oder die andere Lust, mitzumachen und neue Bücher zu erstellen – sprecht mich einfach an.</w:t>
      </w:r>
    </w:p>
    <w:p w14:paraId="61120E6F" w14:textId="77777777" w:rsidR="007166CE" w:rsidRDefault="007166CE" w:rsidP="007166CE">
      <w:r>
        <w:t>Euch allen wünsche ich Gottes reichen Segen und dass Ihr für Euch interessante Texte hier findet. Für Anregungen bin ich immer dankbar.</w:t>
      </w:r>
    </w:p>
    <w:p w14:paraId="0CC0A80C" w14:textId="77777777" w:rsidR="007166CE" w:rsidRDefault="007166CE" w:rsidP="007166CE">
      <w:r>
        <w:t>Gruß &amp; Segen,</w:t>
      </w:r>
    </w:p>
    <w:p w14:paraId="55FB812A" w14:textId="77777777" w:rsidR="007166CE" w:rsidRDefault="007166CE" w:rsidP="007166CE">
      <w:r>
        <w:t>Andreas</w:t>
      </w:r>
    </w:p>
    <w:p w14:paraId="2C9719E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5E240CA" w14:textId="77777777" w:rsidR="00390EE0" w:rsidRDefault="00390EE0" w:rsidP="00390EE0">
      <w:pPr>
        <w:pStyle w:val="berschrift1"/>
        <w:rPr>
          <w:sz w:val="48"/>
        </w:rPr>
      </w:pPr>
      <w:r>
        <w:t>Alber, Erasmus - Auslegung des Vaterunser</w:t>
      </w:r>
    </w:p>
    <w:p w14:paraId="13DC6FA2" w14:textId="77777777" w:rsidR="00390EE0" w:rsidRDefault="00390EE0" w:rsidP="00390EE0">
      <w:pPr>
        <w:pStyle w:val="StandardWeb"/>
      </w:pPr>
      <w:proofErr w:type="spellStart"/>
      <w:r>
        <w:t>Eyn</w:t>
      </w:r>
      <w:proofErr w:type="spellEnd"/>
      <w:r>
        <w:t xml:space="preserve"> </w:t>
      </w:r>
      <w:proofErr w:type="spellStart"/>
      <w:r>
        <w:t>kurtze</w:t>
      </w:r>
      <w:proofErr w:type="spellEnd"/>
      <w:r>
        <w:t xml:space="preserve"> </w:t>
      </w:r>
      <w:proofErr w:type="spellStart"/>
      <w:r>
        <w:t>auslegung</w:t>
      </w:r>
      <w:proofErr w:type="spellEnd"/>
      <w:r>
        <w:t xml:space="preserve"> des Vater </w:t>
      </w:r>
      <w:proofErr w:type="spellStart"/>
      <w:r>
        <w:t>vnsers</w:t>
      </w:r>
      <w:proofErr w:type="spellEnd"/>
      <w:r>
        <w:t xml:space="preserve">/ nach der Predigt/ </w:t>
      </w:r>
      <w:proofErr w:type="spellStart"/>
      <w:r>
        <w:t>Erasmi</w:t>
      </w:r>
      <w:proofErr w:type="spellEnd"/>
      <w:r>
        <w:t xml:space="preserve"> </w:t>
      </w:r>
      <w:proofErr w:type="spellStart"/>
      <w:r>
        <w:t>Alberi</w:t>
      </w:r>
      <w:proofErr w:type="spellEnd"/>
      <w:r>
        <w:t xml:space="preserve"> D. </w:t>
      </w:r>
    </w:p>
    <w:p w14:paraId="0AB3630F" w14:textId="77777777" w:rsidR="00390EE0" w:rsidRDefault="00390EE0" w:rsidP="00390EE0">
      <w:pPr>
        <w:pStyle w:val="StandardWeb"/>
      </w:pPr>
      <w:r>
        <w:t xml:space="preserve">Item ein Gebet der Armen Christenheit in dieser not/ durch M. Johannem </w:t>
      </w:r>
      <w:proofErr w:type="spellStart"/>
      <w:r>
        <w:t>Brentium</w:t>
      </w:r>
      <w:proofErr w:type="spellEnd"/>
      <w:r>
        <w:t xml:space="preserve"> gemacht. </w:t>
      </w:r>
    </w:p>
    <w:p w14:paraId="1EEBFBAF" w14:textId="77777777" w:rsidR="00390EE0" w:rsidRDefault="00390EE0" w:rsidP="00390EE0">
      <w:pPr>
        <w:pStyle w:val="StandardWeb"/>
      </w:pPr>
      <w:proofErr w:type="spellStart"/>
      <w:r>
        <w:t>Iohannis</w:t>
      </w:r>
      <w:proofErr w:type="spellEnd"/>
      <w:r>
        <w:t xml:space="preserve"> 5.</w:t>
      </w:r>
      <w:r>
        <w:br/>
        <w:t xml:space="preserve">Die Welt </w:t>
      </w:r>
      <w:proofErr w:type="spellStart"/>
      <w:r>
        <w:t>kan</w:t>
      </w:r>
      <w:proofErr w:type="spellEnd"/>
      <w:r>
        <w:t xml:space="preserve"> euch nicht hassen/ Mich aber hasset sie/ denn ich zeuge von </w:t>
      </w:r>
      <w:proofErr w:type="spellStart"/>
      <w:r>
        <w:t>jhr</w:t>
      </w:r>
      <w:proofErr w:type="spellEnd"/>
      <w:r>
        <w:t xml:space="preserve">/ das </w:t>
      </w:r>
      <w:proofErr w:type="spellStart"/>
      <w:r>
        <w:t>jhre</w:t>
      </w:r>
      <w:proofErr w:type="spellEnd"/>
      <w:r>
        <w:t xml:space="preserve"> </w:t>
      </w:r>
      <w:proofErr w:type="spellStart"/>
      <w:r>
        <w:t>wercke</w:t>
      </w:r>
      <w:proofErr w:type="spellEnd"/>
      <w:r>
        <w:t xml:space="preserve"> böse </w:t>
      </w:r>
      <w:proofErr w:type="spellStart"/>
      <w:r>
        <w:t>seind</w:t>
      </w:r>
      <w:proofErr w:type="spellEnd"/>
      <w:r>
        <w:t xml:space="preserve">. </w:t>
      </w:r>
    </w:p>
    <w:p w14:paraId="5E233C1E" w14:textId="77777777" w:rsidR="00390EE0" w:rsidRDefault="00390EE0" w:rsidP="00390EE0">
      <w:pPr>
        <w:pStyle w:val="StandardWeb"/>
      </w:pPr>
      <w:proofErr w:type="spellStart"/>
      <w:r>
        <w:t>Iohannis</w:t>
      </w:r>
      <w:proofErr w:type="spellEnd"/>
      <w:r>
        <w:t xml:space="preserve"> 17.</w:t>
      </w:r>
      <w:r>
        <w:br/>
        <w:t xml:space="preserve">Vater/ ich hab </w:t>
      </w:r>
      <w:proofErr w:type="spellStart"/>
      <w:r>
        <w:t>jhnen</w:t>
      </w:r>
      <w:proofErr w:type="spellEnd"/>
      <w:r>
        <w:t xml:space="preserve"> gegeben dein Wort/ </w:t>
      </w:r>
      <w:proofErr w:type="spellStart"/>
      <w:r>
        <w:t>vnd</w:t>
      </w:r>
      <w:proofErr w:type="spellEnd"/>
      <w:r>
        <w:t xml:space="preserve"> die </w:t>
      </w:r>
      <w:proofErr w:type="spellStart"/>
      <w:r>
        <w:t>welt</w:t>
      </w:r>
      <w:proofErr w:type="spellEnd"/>
      <w:r>
        <w:t xml:space="preserve"> hasset sie/ denn sie </w:t>
      </w:r>
      <w:proofErr w:type="spellStart"/>
      <w:r>
        <w:t>seind</w:t>
      </w:r>
      <w:proofErr w:type="spellEnd"/>
      <w:r>
        <w:t xml:space="preserve"> nicht von der </w:t>
      </w:r>
      <w:proofErr w:type="spellStart"/>
      <w:r>
        <w:t>welt</w:t>
      </w:r>
      <w:proofErr w:type="spellEnd"/>
      <w:r>
        <w:t xml:space="preserve">/ wie dann auch ich nicht von der </w:t>
      </w:r>
      <w:proofErr w:type="spellStart"/>
      <w:r>
        <w:t>welt</w:t>
      </w:r>
      <w:proofErr w:type="spellEnd"/>
      <w:r>
        <w:t xml:space="preserve"> bin. </w:t>
      </w:r>
      <w:proofErr w:type="spellStart"/>
      <w:r>
        <w:t>Bewar</w:t>
      </w:r>
      <w:proofErr w:type="spellEnd"/>
      <w:r>
        <w:t xml:space="preserve"> sie für dem übel/ </w:t>
      </w:r>
      <w:proofErr w:type="spellStart"/>
      <w:r>
        <w:t>vnd</w:t>
      </w:r>
      <w:proofErr w:type="spellEnd"/>
      <w:r>
        <w:t xml:space="preserve"> </w:t>
      </w:r>
      <w:proofErr w:type="spellStart"/>
      <w:r>
        <w:t>heylige</w:t>
      </w:r>
      <w:proofErr w:type="spellEnd"/>
      <w:r>
        <w:t xml:space="preserve"> sie in deiner </w:t>
      </w:r>
      <w:proofErr w:type="spellStart"/>
      <w:r>
        <w:t>warheyt</w:t>
      </w:r>
      <w:proofErr w:type="spellEnd"/>
      <w:r>
        <w:t xml:space="preserve">. </w:t>
      </w:r>
      <w:proofErr w:type="spellStart"/>
      <w:r>
        <w:t>Deyn</w:t>
      </w:r>
      <w:proofErr w:type="spellEnd"/>
      <w:r>
        <w:t xml:space="preserve"> Wort ist die </w:t>
      </w:r>
      <w:proofErr w:type="spellStart"/>
      <w:r>
        <w:t>warheit</w:t>
      </w:r>
      <w:proofErr w:type="spellEnd"/>
      <w:r>
        <w:t xml:space="preserve">. </w:t>
      </w:r>
    </w:p>
    <w:p w14:paraId="08C6390C" w14:textId="77777777" w:rsidR="00390EE0" w:rsidRDefault="00390EE0" w:rsidP="00390EE0">
      <w:pPr>
        <w:pStyle w:val="StandardWeb"/>
      </w:pPr>
      <w:r>
        <w:t xml:space="preserve">Anno </w:t>
      </w:r>
      <w:proofErr w:type="spellStart"/>
      <w:r>
        <w:t>M.D.XLIX</w:t>
      </w:r>
      <w:proofErr w:type="spellEnd"/>
      <w:r>
        <w:t xml:space="preserve">. </w:t>
      </w:r>
    </w:p>
    <w:p w14:paraId="37873549" w14:textId="77777777" w:rsidR="00390EE0" w:rsidRDefault="00390EE0" w:rsidP="00390EE0">
      <w:pPr>
        <w:pStyle w:val="berschrift2"/>
      </w:pPr>
      <w:proofErr w:type="spellStart"/>
      <w:r>
        <w:t>Paraphra</w:t>
      </w:r>
      <w:proofErr w:type="spellEnd"/>
      <w:r>
        <w:t xml:space="preserve"> SIS </w:t>
      </w:r>
      <w:proofErr w:type="spellStart"/>
      <w:r>
        <w:t>ORATIONIS</w:t>
      </w:r>
      <w:proofErr w:type="spellEnd"/>
      <w:r>
        <w:t xml:space="preserve"> </w:t>
      </w:r>
      <w:proofErr w:type="spellStart"/>
      <w:r>
        <w:t>DOMINICAE</w:t>
      </w:r>
      <w:proofErr w:type="spellEnd"/>
    </w:p>
    <w:p w14:paraId="591406A3" w14:textId="77777777" w:rsidR="00390EE0" w:rsidRDefault="00390EE0" w:rsidP="00390EE0">
      <w:pPr>
        <w:pStyle w:val="StandardWeb"/>
      </w:pPr>
      <w:proofErr w:type="spellStart"/>
      <w:r>
        <w:t>LIebe</w:t>
      </w:r>
      <w:proofErr w:type="spellEnd"/>
      <w:r>
        <w:t xml:space="preserve"> Freunde/ weil wir bey einander </w:t>
      </w:r>
      <w:proofErr w:type="spellStart"/>
      <w:r>
        <w:t>versamlet</w:t>
      </w:r>
      <w:proofErr w:type="spellEnd"/>
      <w:r>
        <w:t xml:space="preserve"> sind im Namen des HErrn/ </w:t>
      </w:r>
      <w:proofErr w:type="spellStart"/>
      <w:r>
        <w:t>vnd</w:t>
      </w:r>
      <w:proofErr w:type="spellEnd"/>
      <w:r>
        <w:t xml:space="preserve"> sein heiliges Wort gehört haben/ so last </w:t>
      </w:r>
      <w:proofErr w:type="spellStart"/>
      <w:r>
        <w:t>vns</w:t>
      </w:r>
      <w:proofErr w:type="spellEnd"/>
      <w:r>
        <w:t xml:space="preserve"> dem </w:t>
      </w:r>
      <w:proofErr w:type="spellStart"/>
      <w:r>
        <w:t>Himmelischen</w:t>
      </w:r>
      <w:proofErr w:type="spellEnd"/>
      <w:r>
        <w:t xml:space="preserve"> Vater/ für den </w:t>
      </w:r>
      <w:proofErr w:type="spellStart"/>
      <w:r>
        <w:t>tewern</w:t>
      </w:r>
      <w:proofErr w:type="spellEnd"/>
      <w:r>
        <w:t xml:space="preserve"> </w:t>
      </w:r>
      <w:proofErr w:type="spellStart"/>
      <w:r>
        <w:t>schatz</w:t>
      </w:r>
      <w:proofErr w:type="spellEnd"/>
      <w:r>
        <w:t xml:space="preserve"> seines Worts </w:t>
      </w:r>
      <w:proofErr w:type="spellStart"/>
      <w:r>
        <w:t>dancken</w:t>
      </w:r>
      <w:proofErr w:type="spellEnd"/>
      <w:r>
        <w:t xml:space="preserve">/ </w:t>
      </w:r>
      <w:proofErr w:type="spellStart"/>
      <w:r>
        <w:t>vnd</w:t>
      </w:r>
      <w:proofErr w:type="spellEnd"/>
      <w:r>
        <w:t xml:space="preserve"> aufs </w:t>
      </w:r>
      <w:proofErr w:type="spellStart"/>
      <w:r>
        <w:t>befehl</w:t>
      </w:r>
      <w:proofErr w:type="spellEnd"/>
      <w:r>
        <w:t xml:space="preserve"> </w:t>
      </w:r>
      <w:proofErr w:type="spellStart"/>
      <w:r>
        <w:t>vnsers</w:t>
      </w:r>
      <w:proofErr w:type="spellEnd"/>
      <w:r>
        <w:t xml:space="preserve"> Lieben Herrn Christi/ seinen Namen mit einander </w:t>
      </w:r>
      <w:proofErr w:type="spellStart"/>
      <w:r>
        <w:t>anruffcn</w:t>
      </w:r>
      <w:proofErr w:type="spellEnd"/>
      <w:r>
        <w:t xml:space="preserve">. </w:t>
      </w:r>
    </w:p>
    <w:p w14:paraId="704F823D" w14:textId="77777777" w:rsidR="00390EE0" w:rsidRDefault="00390EE0" w:rsidP="00390EE0">
      <w:pPr>
        <w:pStyle w:val="StandardWeb"/>
      </w:pPr>
      <w:r>
        <w:t xml:space="preserve">1. So bitten wir dich/ </w:t>
      </w:r>
      <w:proofErr w:type="spellStart"/>
      <w:r>
        <w:t>Barmhertziger</w:t>
      </w:r>
      <w:proofErr w:type="spellEnd"/>
      <w:r>
        <w:t xml:space="preserve"> Vater/ zum ersten/ </w:t>
      </w:r>
      <w:proofErr w:type="spellStart"/>
      <w:r>
        <w:t>vmb</w:t>
      </w:r>
      <w:proofErr w:type="spellEnd"/>
      <w:r>
        <w:t xml:space="preserve"> die </w:t>
      </w:r>
      <w:proofErr w:type="spellStart"/>
      <w:r>
        <w:t>Herrliigkeit</w:t>
      </w:r>
      <w:proofErr w:type="spellEnd"/>
      <w:r>
        <w:t xml:space="preserve"> </w:t>
      </w:r>
      <w:proofErr w:type="spellStart"/>
      <w:r>
        <w:t>deynes</w:t>
      </w:r>
      <w:proofErr w:type="spellEnd"/>
      <w:r>
        <w:t xml:space="preserve"> </w:t>
      </w:r>
      <w:proofErr w:type="spellStart"/>
      <w:r>
        <w:t>Euangelij</w:t>
      </w:r>
      <w:proofErr w:type="spellEnd"/>
      <w:r>
        <w:t xml:space="preserve">/ das du </w:t>
      </w:r>
      <w:proofErr w:type="spellStart"/>
      <w:r>
        <w:t>vns</w:t>
      </w:r>
      <w:proofErr w:type="spellEnd"/>
      <w:r>
        <w:t xml:space="preserve"> </w:t>
      </w:r>
      <w:proofErr w:type="spellStart"/>
      <w:r>
        <w:t>dasselb</w:t>
      </w:r>
      <w:proofErr w:type="spellEnd"/>
      <w:r>
        <w:t xml:space="preserve">/ </w:t>
      </w:r>
      <w:proofErr w:type="spellStart"/>
      <w:r>
        <w:t>vmb</w:t>
      </w:r>
      <w:proofErr w:type="spellEnd"/>
      <w:r>
        <w:t xml:space="preserve"> </w:t>
      </w:r>
      <w:proofErr w:type="spellStart"/>
      <w:r>
        <w:t>vnser</w:t>
      </w:r>
      <w:proofErr w:type="spellEnd"/>
      <w:r>
        <w:t xml:space="preserve"> Sünde </w:t>
      </w:r>
      <w:proofErr w:type="spellStart"/>
      <w:r>
        <w:t>vnd</w:t>
      </w:r>
      <w:proofErr w:type="spellEnd"/>
      <w:r>
        <w:t xml:space="preserve"> </w:t>
      </w:r>
      <w:proofErr w:type="spellStart"/>
      <w:r>
        <w:t>vndanckbarkeyt</w:t>
      </w:r>
      <w:proofErr w:type="spellEnd"/>
      <w:r>
        <w:t xml:space="preserve"> willen/ nicht </w:t>
      </w:r>
      <w:proofErr w:type="spellStart"/>
      <w:r>
        <w:t>widder</w:t>
      </w:r>
      <w:proofErr w:type="spellEnd"/>
      <w:r>
        <w:t xml:space="preserve"> nehmest/ </w:t>
      </w:r>
      <w:proofErr w:type="spellStart"/>
      <w:r>
        <w:t>Sonder</w:t>
      </w:r>
      <w:proofErr w:type="spellEnd"/>
      <w:r>
        <w:t xml:space="preserve"> </w:t>
      </w:r>
      <w:proofErr w:type="spellStart"/>
      <w:r>
        <w:t>gnade</w:t>
      </w:r>
      <w:proofErr w:type="spellEnd"/>
      <w:r>
        <w:t xml:space="preserve"> gebest/ </w:t>
      </w:r>
      <w:proofErr w:type="spellStart"/>
      <w:r>
        <w:t>daswir</w:t>
      </w:r>
      <w:proofErr w:type="spellEnd"/>
      <w:r>
        <w:t xml:space="preserve"> </w:t>
      </w:r>
      <w:proofErr w:type="spellStart"/>
      <w:r>
        <w:t>deyn</w:t>
      </w:r>
      <w:proofErr w:type="spellEnd"/>
      <w:r>
        <w:t xml:space="preserve"> Wort je </w:t>
      </w:r>
      <w:proofErr w:type="spellStart"/>
      <w:r>
        <w:t>lenger</w:t>
      </w:r>
      <w:proofErr w:type="spellEnd"/>
      <w:r>
        <w:t xml:space="preserve"> je lieber gewinnen. Erbarm dich auch der armen </w:t>
      </w:r>
      <w:proofErr w:type="spellStart"/>
      <w:r>
        <w:t>leute</w:t>
      </w:r>
      <w:proofErr w:type="spellEnd"/>
      <w:r>
        <w:t xml:space="preserve">/ So </w:t>
      </w:r>
      <w:proofErr w:type="spellStart"/>
      <w:r>
        <w:t>vnter</w:t>
      </w:r>
      <w:proofErr w:type="spellEnd"/>
      <w:r>
        <w:t xml:space="preserve"> dem Bapst/ </w:t>
      </w:r>
      <w:proofErr w:type="spellStart"/>
      <w:r>
        <w:t>Türcken</w:t>
      </w:r>
      <w:proofErr w:type="spellEnd"/>
      <w:r>
        <w:t xml:space="preserve">/ </w:t>
      </w:r>
      <w:proofErr w:type="spellStart"/>
      <w:r>
        <w:t>vnd</w:t>
      </w:r>
      <w:proofErr w:type="spellEnd"/>
      <w:r>
        <w:t xml:space="preserve"> Rotten/ wie die Kinder von </w:t>
      </w:r>
      <w:proofErr w:type="spellStart"/>
      <w:r>
        <w:t>ISrael</w:t>
      </w:r>
      <w:proofErr w:type="spellEnd"/>
      <w:r>
        <w:t xml:space="preserve">/ </w:t>
      </w:r>
      <w:proofErr w:type="spellStart"/>
      <w:r>
        <w:t>vnter</w:t>
      </w:r>
      <w:proofErr w:type="spellEnd"/>
      <w:r>
        <w:t xml:space="preserve"> dem Tyrannen Pharao/ gefangen/ </w:t>
      </w:r>
      <w:proofErr w:type="spellStart"/>
      <w:r>
        <w:t>vnd</w:t>
      </w:r>
      <w:proofErr w:type="spellEnd"/>
      <w:r>
        <w:t xml:space="preserve"> mit falscher </w:t>
      </w:r>
      <w:proofErr w:type="spellStart"/>
      <w:r>
        <w:t>lere</w:t>
      </w:r>
      <w:proofErr w:type="spellEnd"/>
      <w:r>
        <w:t xml:space="preserve"> geplaget werden/ </w:t>
      </w:r>
      <w:proofErr w:type="spellStart"/>
      <w:r>
        <w:t>Hilff</w:t>
      </w:r>
      <w:proofErr w:type="spellEnd"/>
      <w:r>
        <w:t xml:space="preserve"> </w:t>
      </w:r>
      <w:proofErr w:type="spellStart"/>
      <w:r>
        <w:t>jhnen</w:t>
      </w:r>
      <w:proofErr w:type="spellEnd"/>
      <w:r>
        <w:t xml:space="preserve"> auch/ lieber Vater/ das sie mit </w:t>
      </w:r>
      <w:proofErr w:type="spellStart"/>
      <w:r>
        <w:t>vns</w:t>
      </w:r>
      <w:proofErr w:type="spellEnd"/>
      <w:r>
        <w:t xml:space="preserve">/ deinen Namen heiligen mögen. Stoffe aus </w:t>
      </w:r>
      <w:proofErr w:type="spellStart"/>
      <w:r>
        <w:t>deyner</w:t>
      </w:r>
      <w:proofErr w:type="spellEnd"/>
      <w:r>
        <w:t xml:space="preserve"> Kirchen/ die </w:t>
      </w:r>
      <w:proofErr w:type="spellStart"/>
      <w:r>
        <w:t>flasche</w:t>
      </w:r>
      <w:proofErr w:type="spellEnd"/>
      <w:r>
        <w:t xml:space="preserve"> </w:t>
      </w:r>
      <w:proofErr w:type="spellStart"/>
      <w:r>
        <w:t>lerer</w:t>
      </w:r>
      <w:proofErr w:type="spellEnd"/>
      <w:r>
        <w:t xml:space="preserve">/ </w:t>
      </w:r>
      <w:proofErr w:type="spellStart"/>
      <w:r>
        <w:t>vnd</w:t>
      </w:r>
      <w:proofErr w:type="spellEnd"/>
      <w:r>
        <w:t xml:space="preserve"> verfluchte </w:t>
      </w:r>
      <w:proofErr w:type="spellStart"/>
      <w:r>
        <w:t>Bischoffe</w:t>
      </w:r>
      <w:proofErr w:type="spellEnd"/>
      <w:r>
        <w:t xml:space="preserve">/ die verwegene </w:t>
      </w:r>
      <w:proofErr w:type="spellStart"/>
      <w:r>
        <w:t>übeltheter</w:t>
      </w:r>
      <w:proofErr w:type="spellEnd"/>
      <w:r>
        <w:t xml:space="preserve"> (Psal. 59.) </w:t>
      </w:r>
      <w:proofErr w:type="spellStart"/>
      <w:r>
        <w:t>vnd</w:t>
      </w:r>
      <w:proofErr w:type="spellEnd"/>
      <w:r>
        <w:t xml:space="preserve"> </w:t>
      </w:r>
      <w:proofErr w:type="spellStart"/>
      <w:r>
        <w:t>vnuerschempte</w:t>
      </w:r>
      <w:proofErr w:type="spellEnd"/>
      <w:r>
        <w:t xml:space="preserve"> </w:t>
      </w:r>
      <w:proofErr w:type="spellStart"/>
      <w:r>
        <w:t>lügener</w:t>
      </w:r>
      <w:proofErr w:type="spellEnd"/>
      <w:r>
        <w:t xml:space="preserve">/ So die </w:t>
      </w:r>
      <w:proofErr w:type="spellStart"/>
      <w:r>
        <w:t>erkandte</w:t>
      </w:r>
      <w:proofErr w:type="spellEnd"/>
      <w:r>
        <w:t xml:space="preserve"> </w:t>
      </w:r>
      <w:proofErr w:type="spellStart"/>
      <w:r>
        <w:t>warheit</w:t>
      </w:r>
      <w:proofErr w:type="spellEnd"/>
      <w:r>
        <w:t xml:space="preserve"> </w:t>
      </w:r>
      <w:proofErr w:type="spellStart"/>
      <w:r>
        <w:t>lesterrn</w:t>
      </w:r>
      <w:proofErr w:type="spellEnd"/>
      <w:r>
        <w:t xml:space="preserve">/ </w:t>
      </w:r>
      <w:proofErr w:type="spellStart"/>
      <w:r>
        <w:t>vnnd</w:t>
      </w:r>
      <w:proofErr w:type="spellEnd"/>
      <w:r>
        <w:t xml:space="preserve"> </w:t>
      </w:r>
      <w:proofErr w:type="spellStart"/>
      <w:r>
        <w:t>mutwilliglich</w:t>
      </w:r>
      <w:proofErr w:type="spellEnd"/>
      <w:r>
        <w:t xml:space="preserve"> verfolgen. </w:t>
      </w:r>
      <w:proofErr w:type="spellStart"/>
      <w:r>
        <w:t>Ir</w:t>
      </w:r>
      <w:proofErr w:type="spellEnd"/>
      <w:r>
        <w:t xml:space="preserve"> </w:t>
      </w:r>
      <w:proofErr w:type="spellStart"/>
      <w:r>
        <w:t>lere</w:t>
      </w:r>
      <w:proofErr w:type="spellEnd"/>
      <w:r>
        <w:t xml:space="preserve"> ist eitel </w:t>
      </w:r>
      <w:proofErr w:type="spellStart"/>
      <w:r>
        <w:t>sünde</w:t>
      </w:r>
      <w:proofErr w:type="spellEnd"/>
      <w:r>
        <w:t xml:space="preserve">/ </w:t>
      </w:r>
      <w:proofErr w:type="spellStart"/>
      <w:r>
        <w:t>vnd</w:t>
      </w:r>
      <w:proofErr w:type="spellEnd"/>
      <w:r>
        <w:t xml:space="preserve"> verharren/ in </w:t>
      </w:r>
      <w:proofErr w:type="spellStart"/>
      <w:r>
        <w:t>jrer</w:t>
      </w:r>
      <w:proofErr w:type="spellEnd"/>
      <w:r>
        <w:t xml:space="preserve"> </w:t>
      </w:r>
      <w:proofErr w:type="spellStart"/>
      <w:r>
        <w:t>hoffart</w:t>
      </w:r>
      <w:proofErr w:type="spellEnd"/>
      <w:r>
        <w:t xml:space="preserve">/ </w:t>
      </w:r>
      <w:proofErr w:type="spellStart"/>
      <w:r>
        <w:t>vnd</w:t>
      </w:r>
      <w:proofErr w:type="spellEnd"/>
      <w:r>
        <w:t xml:space="preserve"> Predigen eitel fluchen </w:t>
      </w:r>
      <w:proofErr w:type="spellStart"/>
      <w:r>
        <w:t>vnnd</w:t>
      </w:r>
      <w:proofErr w:type="spellEnd"/>
      <w:r>
        <w:t xml:space="preserve"> widdersprechen/ Vertilge sie on alle </w:t>
      </w:r>
      <w:proofErr w:type="spellStart"/>
      <w:r>
        <w:t>gnade</w:t>
      </w:r>
      <w:proofErr w:type="spellEnd"/>
      <w:r>
        <w:t xml:space="preserve">/ vertilge sie/ das sie nichts sein (Psal. 59) </w:t>
      </w:r>
      <w:proofErr w:type="spellStart"/>
      <w:r>
        <w:t>Vnnd</w:t>
      </w:r>
      <w:proofErr w:type="spellEnd"/>
      <w:r>
        <w:t xml:space="preserve"> setz </w:t>
      </w:r>
      <w:proofErr w:type="spellStart"/>
      <w:r>
        <w:t>trewe</w:t>
      </w:r>
      <w:proofErr w:type="spellEnd"/>
      <w:r>
        <w:t xml:space="preserve"> Hirten an </w:t>
      </w:r>
      <w:proofErr w:type="spellStart"/>
      <w:r>
        <w:t>jhre</w:t>
      </w:r>
      <w:proofErr w:type="spellEnd"/>
      <w:r>
        <w:t xml:space="preserve"> </w:t>
      </w:r>
      <w:proofErr w:type="spellStart"/>
      <w:r>
        <w:t>stadt</w:t>
      </w:r>
      <w:proofErr w:type="spellEnd"/>
      <w:r>
        <w:t xml:space="preserve">. </w:t>
      </w:r>
    </w:p>
    <w:p w14:paraId="354454FF" w14:textId="77777777" w:rsidR="00390EE0" w:rsidRDefault="00390EE0" w:rsidP="00390EE0">
      <w:pPr>
        <w:pStyle w:val="StandardWeb"/>
      </w:pPr>
      <w:r>
        <w:t xml:space="preserve">Ah lieber Vater/ die </w:t>
      </w:r>
      <w:proofErr w:type="spellStart"/>
      <w:r>
        <w:t>erndte</w:t>
      </w:r>
      <w:proofErr w:type="spellEnd"/>
      <w:r>
        <w:t xml:space="preserve"> </w:t>
      </w:r>
      <w:proofErr w:type="spellStart"/>
      <w:r>
        <w:t>istgros</w:t>
      </w:r>
      <w:proofErr w:type="spellEnd"/>
      <w:r>
        <w:t xml:space="preserve">/ </w:t>
      </w:r>
      <w:proofErr w:type="spellStart"/>
      <w:r>
        <w:t>vnd</w:t>
      </w:r>
      <w:proofErr w:type="spellEnd"/>
      <w:r>
        <w:t xml:space="preserve"> der </w:t>
      </w:r>
      <w:proofErr w:type="spellStart"/>
      <w:r>
        <w:t>Erbeiter</w:t>
      </w:r>
      <w:proofErr w:type="spellEnd"/>
      <w:r>
        <w:t xml:space="preserve"> wenig/ </w:t>
      </w:r>
      <w:proofErr w:type="spellStart"/>
      <w:r>
        <w:t>vnd</w:t>
      </w:r>
      <w:proofErr w:type="spellEnd"/>
      <w:r>
        <w:t xml:space="preserve"> werden darzu der selben viel </w:t>
      </w:r>
      <w:proofErr w:type="spellStart"/>
      <w:r>
        <w:t>veriagt</w:t>
      </w:r>
      <w:proofErr w:type="spellEnd"/>
      <w:r>
        <w:t xml:space="preserve">/ Du Herre der Erndten </w:t>
      </w:r>
      <w:proofErr w:type="spellStart"/>
      <w:r>
        <w:t>woltest</w:t>
      </w:r>
      <w:proofErr w:type="spellEnd"/>
      <w:r>
        <w:t xml:space="preserve"> </w:t>
      </w:r>
      <w:proofErr w:type="spellStart"/>
      <w:r>
        <w:t>erbeyter</w:t>
      </w:r>
      <w:proofErr w:type="spellEnd"/>
      <w:r>
        <w:t xml:space="preserve"> aussenden </w:t>
      </w:r>
      <w:proofErr w:type="spellStart"/>
      <w:r>
        <w:t>inn</w:t>
      </w:r>
      <w:proofErr w:type="spellEnd"/>
      <w:r>
        <w:t xml:space="preserve"> </w:t>
      </w:r>
      <w:proofErr w:type="spellStart"/>
      <w:r>
        <w:t>deyne</w:t>
      </w:r>
      <w:proofErr w:type="spellEnd"/>
      <w:r>
        <w:t xml:space="preserve"> Erndten. </w:t>
      </w:r>
      <w:proofErr w:type="spellStart"/>
      <w:r>
        <w:t>Bekere</w:t>
      </w:r>
      <w:proofErr w:type="spellEnd"/>
      <w:r>
        <w:t xml:space="preserve"> die Feinde deines Namens/ da noch </w:t>
      </w:r>
      <w:proofErr w:type="spellStart"/>
      <w:r>
        <w:t>hoffnnung</w:t>
      </w:r>
      <w:proofErr w:type="spellEnd"/>
      <w:r>
        <w:t xml:space="preserve"> ist/ das sie mögen </w:t>
      </w:r>
      <w:proofErr w:type="spellStart"/>
      <w:r>
        <w:t>bekert</w:t>
      </w:r>
      <w:proofErr w:type="spellEnd"/>
      <w:r>
        <w:t xml:space="preserve"> werden. Bringe auch </w:t>
      </w:r>
      <w:proofErr w:type="spellStart"/>
      <w:r>
        <w:t>widderumb</w:t>
      </w:r>
      <w:proofErr w:type="spellEnd"/>
      <w:r>
        <w:t xml:space="preserve"> zu der </w:t>
      </w:r>
      <w:proofErr w:type="spellStart"/>
      <w:r>
        <w:t>bekentnis</w:t>
      </w:r>
      <w:proofErr w:type="spellEnd"/>
      <w:r>
        <w:t xml:space="preserve"> deines Worts/ die zu desselben </w:t>
      </w:r>
      <w:proofErr w:type="spellStart"/>
      <w:r>
        <w:t>verleugnung</w:t>
      </w:r>
      <w:proofErr w:type="spellEnd"/>
      <w:r>
        <w:t xml:space="preserve"> gezwungen sind/ </w:t>
      </w:r>
      <w:proofErr w:type="spellStart"/>
      <w:r>
        <w:t>vnnd</w:t>
      </w:r>
      <w:proofErr w:type="spellEnd"/>
      <w:r>
        <w:t xml:space="preserve"> sich dem </w:t>
      </w:r>
      <w:proofErr w:type="spellStart"/>
      <w:r>
        <w:t>Grewel</w:t>
      </w:r>
      <w:proofErr w:type="spellEnd"/>
      <w:r>
        <w:t xml:space="preserve"> der </w:t>
      </w:r>
      <w:proofErr w:type="spellStart"/>
      <w:r>
        <w:t>verwüstung</w:t>
      </w:r>
      <w:proofErr w:type="spellEnd"/>
      <w:r>
        <w:t xml:space="preserve"> (Daniel: 12. Welchen sie Interim ab </w:t>
      </w:r>
      <w:proofErr w:type="spellStart"/>
      <w:r>
        <w:t>interitu</w:t>
      </w:r>
      <w:proofErr w:type="spellEnd"/>
      <w:r>
        <w:t xml:space="preserve"> nennen/ </w:t>
      </w:r>
      <w:proofErr w:type="spellStart"/>
      <w:r>
        <w:t>quia</w:t>
      </w:r>
      <w:proofErr w:type="spellEnd"/>
      <w:r>
        <w:t xml:space="preserve"> Diabolus </w:t>
      </w:r>
      <w:proofErr w:type="spellStart"/>
      <w:r>
        <w:t>est</w:t>
      </w:r>
      <w:proofErr w:type="spellEnd"/>
      <w:r>
        <w:t xml:space="preserve"> </w:t>
      </w:r>
      <w:proofErr w:type="spellStart"/>
      <w:r>
        <w:t>mendax</w:t>
      </w:r>
      <w:proofErr w:type="spellEnd"/>
      <w:r>
        <w:t xml:space="preserve"> &amp; </w:t>
      </w:r>
      <w:proofErr w:type="spellStart"/>
      <w:r>
        <w:t>homicida</w:t>
      </w:r>
      <w:proofErr w:type="spellEnd"/>
      <w:r>
        <w:t xml:space="preserve">.) </w:t>
      </w:r>
      <w:proofErr w:type="spellStart"/>
      <w:r>
        <w:t>vnterworffen</w:t>
      </w:r>
      <w:proofErr w:type="spellEnd"/>
      <w:r>
        <w:t xml:space="preserve"> haben. </w:t>
      </w:r>
    </w:p>
    <w:p w14:paraId="197D97C6" w14:textId="77777777" w:rsidR="00390EE0" w:rsidRDefault="00390EE0" w:rsidP="00390EE0">
      <w:pPr>
        <w:pStyle w:val="StandardWeb"/>
      </w:pPr>
      <w:r>
        <w:t xml:space="preserve">2. Lasse DEIN Reich zu </w:t>
      </w:r>
      <w:proofErr w:type="spellStart"/>
      <w:r>
        <w:t>vns</w:t>
      </w:r>
      <w:proofErr w:type="spellEnd"/>
      <w:r>
        <w:t xml:space="preserve"> </w:t>
      </w:r>
      <w:proofErr w:type="spellStart"/>
      <w:r>
        <w:t>kummen</w:t>
      </w:r>
      <w:proofErr w:type="spellEnd"/>
      <w:r>
        <w:t xml:space="preserve">/ </w:t>
      </w:r>
      <w:proofErr w:type="spellStart"/>
      <w:r>
        <w:t>vnd</w:t>
      </w:r>
      <w:proofErr w:type="spellEnd"/>
      <w:r>
        <w:t xml:space="preserve"> </w:t>
      </w:r>
      <w:proofErr w:type="spellStart"/>
      <w:r>
        <w:t>behüt</w:t>
      </w:r>
      <w:proofErr w:type="spellEnd"/>
      <w:r>
        <w:t xml:space="preserve"> </w:t>
      </w:r>
      <w:proofErr w:type="spellStart"/>
      <w:r>
        <w:t>vns</w:t>
      </w:r>
      <w:proofErr w:type="spellEnd"/>
      <w:r>
        <w:t xml:space="preserve"> für des </w:t>
      </w:r>
      <w:proofErr w:type="spellStart"/>
      <w:r>
        <w:t>Teuffels</w:t>
      </w:r>
      <w:proofErr w:type="spellEnd"/>
      <w:r>
        <w:t xml:space="preserve"> </w:t>
      </w:r>
      <w:proofErr w:type="spellStart"/>
      <w:r>
        <w:t>bosheit</w:t>
      </w:r>
      <w:proofErr w:type="spellEnd"/>
      <w:r>
        <w:t xml:space="preserve"> </w:t>
      </w:r>
      <w:proofErr w:type="spellStart"/>
      <w:r>
        <w:t>vnd</w:t>
      </w:r>
      <w:proofErr w:type="spellEnd"/>
      <w:r>
        <w:t xml:space="preserve"> </w:t>
      </w:r>
      <w:proofErr w:type="spellStart"/>
      <w:r>
        <w:t>wüterey</w:t>
      </w:r>
      <w:proofErr w:type="spellEnd"/>
      <w:r>
        <w:t xml:space="preserve">. </w:t>
      </w:r>
      <w:proofErr w:type="spellStart"/>
      <w:r>
        <w:t>zurstöre</w:t>
      </w:r>
      <w:proofErr w:type="spellEnd"/>
      <w:r>
        <w:t xml:space="preserve"> des </w:t>
      </w:r>
      <w:proofErr w:type="spellStart"/>
      <w:r>
        <w:t>Bapste</w:t>
      </w:r>
      <w:proofErr w:type="spellEnd"/>
      <w:r>
        <w:t xml:space="preserve">/ </w:t>
      </w:r>
      <w:proofErr w:type="spellStart"/>
      <w:r>
        <w:t>Mahomets</w:t>
      </w:r>
      <w:proofErr w:type="spellEnd"/>
      <w:r>
        <w:t xml:space="preserve">/ </w:t>
      </w:r>
      <w:proofErr w:type="spellStart"/>
      <w:r>
        <w:t>vnd</w:t>
      </w:r>
      <w:proofErr w:type="spellEnd"/>
      <w:r>
        <w:t xml:space="preserve"> aller Ketzer Regiment/ dadurch die Kirchen </w:t>
      </w:r>
      <w:proofErr w:type="spellStart"/>
      <w:r>
        <w:t>verwüst</w:t>
      </w:r>
      <w:proofErr w:type="spellEnd"/>
      <w:r>
        <w:t xml:space="preserve">/ </w:t>
      </w:r>
      <w:proofErr w:type="spellStart"/>
      <w:r>
        <w:t>vnd</w:t>
      </w:r>
      <w:proofErr w:type="spellEnd"/>
      <w:r>
        <w:t xml:space="preserve"> die ehre deines Namens </w:t>
      </w:r>
      <w:proofErr w:type="spellStart"/>
      <w:r>
        <w:t>verlestert</w:t>
      </w:r>
      <w:proofErr w:type="spellEnd"/>
      <w:r>
        <w:t xml:space="preserve"> </w:t>
      </w:r>
      <w:proofErr w:type="spellStart"/>
      <w:r>
        <w:t>wirt</w:t>
      </w:r>
      <w:proofErr w:type="spellEnd"/>
      <w:r>
        <w:t xml:space="preserve">. Regiere du </w:t>
      </w:r>
      <w:proofErr w:type="spellStart"/>
      <w:r>
        <w:t>vnsere</w:t>
      </w:r>
      <w:proofErr w:type="spellEnd"/>
      <w:r>
        <w:t xml:space="preserve"> </w:t>
      </w:r>
      <w:proofErr w:type="spellStart"/>
      <w:r>
        <w:t>hertzen</w:t>
      </w:r>
      <w:proofErr w:type="spellEnd"/>
      <w:r>
        <w:t xml:space="preserve"> mit deinem </w:t>
      </w:r>
      <w:proofErr w:type="spellStart"/>
      <w:r>
        <w:t>heyligen</w:t>
      </w:r>
      <w:proofErr w:type="spellEnd"/>
      <w:r>
        <w:t xml:space="preserve"> </w:t>
      </w:r>
      <w:proofErr w:type="spellStart"/>
      <w:r>
        <w:t>Geyst</w:t>
      </w:r>
      <w:proofErr w:type="spellEnd"/>
      <w:r>
        <w:t xml:space="preserve">/ </w:t>
      </w:r>
      <w:proofErr w:type="spellStart"/>
      <w:r>
        <w:t>Auff</w:t>
      </w:r>
      <w:proofErr w:type="spellEnd"/>
      <w:r>
        <w:t xml:space="preserve"> das wir dich in deinem Reich loben </w:t>
      </w:r>
      <w:proofErr w:type="spellStart"/>
      <w:r>
        <w:t>vnd</w:t>
      </w:r>
      <w:proofErr w:type="spellEnd"/>
      <w:r>
        <w:t xml:space="preserve"> preisen/ </w:t>
      </w:r>
      <w:proofErr w:type="spellStart"/>
      <w:r>
        <w:t>jtzt</w:t>
      </w:r>
      <w:proofErr w:type="spellEnd"/>
      <w:r>
        <w:t xml:space="preserve"> </w:t>
      </w:r>
      <w:proofErr w:type="spellStart"/>
      <w:r>
        <w:t>vnd</w:t>
      </w:r>
      <w:proofErr w:type="spellEnd"/>
      <w:r>
        <w:t xml:space="preserve"> in </w:t>
      </w:r>
      <w:proofErr w:type="spellStart"/>
      <w:r>
        <w:t>ewigkeit</w:t>
      </w:r>
      <w:proofErr w:type="spellEnd"/>
      <w:r>
        <w:t xml:space="preserve">/ Amen. </w:t>
      </w:r>
    </w:p>
    <w:p w14:paraId="0234584E" w14:textId="77777777" w:rsidR="00390EE0" w:rsidRDefault="00390EE0" w:rsidP="00390EE0">
      <w:pPr>
        <w:pStyle w:val="StandardWeb"/>
      </w:pPr>
      <w:r>
        <w:t xml:space="preserve">3. Lasse </w:t>
      </w:r>
      <w:proofErr w:type="spellStart"/>
      <w:r>
        <w:t>deynen</w:t>
      </w:r>
      <w:proofErr w:type="spellEnd"/>
      <w:r>
        <w:t xml:space="preserve"> </w:t>
      </w:r>
      <w:proofErr w:type="spellStart"/>
      <w:r>
        <w:t>gnedigen</w:t>
      </w:r>
      <w:proofErr w:type="spellEnd"/>
      <w:r>
        <w:t xml:space="preserve"> guten/ willen </w:t>
      </w:r>
      <w:proofErr w:type="spellStart"/>
      <w:r>
        <w:t>vnter</w:t>
      </w:r>
      <w:proofErr w:type="spellEnd"/>
      <w:r>
        <w:t xml:space="preserve"> </w:t>
      </w:r>
      <w:proofErr w:type="spellStart"/>
      <w:r>
        <w:t>vns</w:t>
      </w:r>
      <w:proofErr w:type="spellEnd"/>
      <w:r>
        <w:t xml:space="preserve"> geschehen/ wie er im Himmel/ </w:t>
      </w:r>
      <w:proofErr w:type="spellStart"/>
      <w:r>
        <w:t>vnter</w:t>
      </w:r>
      <w:proofErr w:type="spellEnd"/>
      <w:r>
        <w:t xml:space="preserve"> den lieben Engeln </w:t>
      </w:r>
      <w:proofErr w:type="spellStart"/>
      <w:r>
        <w:t>vnd</w:t>
      </w:r>
      <w:proofErr w:type="spellEnd"/>
      <w:r>
        <w:t xml:space="preserve"> </w:t>
      </w:r>
      <w:proofErr w:type="spellStart"/>
      <w:r>
        <w:t>Heyligen</w:t>
      </w:r>
      <w:proofErr w:type="spellEnd"/>
      <w:r>
        <w:t xml:space="preserve"> </w:t>
      </w:r>
      <w:proofErr w:type="spellStart"/>
      <w:r>
        <w:t>geschicht</w:t>
      </w:r>
      <w:proofErr w:type="spellEnd"/>
      <w:r>
        <w:t xml:space="preserve">. Wehrs dem Bapst/ </w:t>
      </w:r>
      <w:proofErr w:type="spellStart"/>
      <w:r>
        <w:t>Türcken</w:t>
      </w:r>
      <w:proofErr w:type="spellEnd"/>
      <w:r>
        <w:t xml:space="preserve">/ </w:t>
      </w:r>
      <w:proofErr w:type="spellStart"/>
      <w:r>
        <w:t>vnd</w:t>
      </w:r>
      <w:proofErr w:type="spellEnd"/>
      <w:r>
        <w:t xml:space="preserve"> allen Feinden/ so </w:t>
      </w:r>
      <w:proofErr w:type="spellStart"/>
      <w:r>
        <w:t>deynem</w:t>
      </w:r>
      <w:proofErr w:type="spellEnd"/>
      <w:r>
        <w:t xml:space="preserve"> willen widderstreben/ </w:t>
      </w:r>
      <w:proofErr w:type="spellStart"/>
      <w:r>
        <w:t>vnd</w:t>
      </w:r>
      <w:proofErr w:type="spellEnd"/>
      <w:r>
        <w:t xml:space="preserve"> </w:t>
      </w:r>
      <w:proofErr w:type="spellStart"/>
      <w:r>
        <w:t>vns</w:t>
      </w:r>
      <w:proofErr w:type="spellEnd"/>
      <w:r>
        <w:t xml:space="preserve"> </w:t>
      </w:r>
      <w:proofErr w:type="spellStart"/>
      <w:r>
        <w:t>vmb</w:t>
      </w:r>
      <w:proofErr w:type="spellEnd"/>
      <w:r>
        <w:t xml:space="preserve"> </w:t>
      </w:r>
      <w:proofErr w:type="spellStart"/>
      <w:r>
        <w:t>deynes</w:t>
      </w:r>
      <w:proofErr w:type="spellEnd"/>
      <w:r>
        <w:t xml:space="preserve"> Worts willen vertilgen wöllen. </w:t>
      </w:r>
    </w:p>
    <w:p w14:paraId="2D2C65DB" w14:textId="77777777" w:rsidR="00390EE0" w:rsidRDefault="00390EE0" w:rsidP="00390EE0">
      <w:pPr>
        <w:pStyle w:val="StandardWeb"/>
      </w:pPr>
      <w:proofErr w:type="spellStart"/>
      <w:r>
        <w:t>Vnd</w:t>
      </w:r>
      <w:proofErr w:type="spellEnd"/>
      <w:r>
        <w:t xml:space="preserve"> weil wir auch in </w:t>
      </w:r>
      <w:proofErr w:type="spellStart"/>
      <w:r>
        <w:t>vns</w:t>
      </w:r>
      <w:proofErr w:type="spellEnd"/>
      <w:r>
        <w:t xml:space="preserve"> selbst/ böse </w:t>
      </w:r>
      <w:proofErr w:type="spellStart"/>
      <w:r>
        <w:t>neygung</w:t>
      </w:r>
      <w:proofErr w:type="spellEnd"/>
      <w:r>
        <w:t xml:space="preserve"> </w:t>
      </w:r>
      <w:proofErr w:type="spellStart"/>
      <w:r>
        <w:t>fülen</w:t>
      </w:r>
      <w:proofErr w:type="spellEnd"/>
      <w:r>
        <w:t xml:space="preserve">/ </w:t>
      </w:r>
      <w:proofErr w:type="spellStart"/>
      <w:r>
        <w:t>widder</w:t>
      </w:r>
      <w:proofErr w:type="spellEnd"/>
      <w:r>
        <w:t xml:space="preserve"> deinen guten willen/ (</w:t>
      </w:r>
      <w:proofErr w:type="spellStart"/>
      <w:r>
        <w:t>welchs</w:t>
      </w:r>
      <w:proofErr w:type="spellEnd"/>
      <w:r>
        <w:t xml:space="preserve"> uns </w:t>
      </w:r>
      <w:proofErr w:type="spellStart"/>
      <w:r>
        <w:t>seer</w:t>
      </w:r>
      <w:proofErr w:type="spellEnd"/>
      <w:r>
        <w:t xml:space="preserve"> </w:t>
      </w:r>
      <w:proofErr w:type="spellStart"/>
      <w:r>
        <w:t>leyd</w:t>
      </w:r>
      <w:proofErr w:type="spellEnd"/>
      <w:r>
        <w:t xml:space="preserve"> ist) so bitten wir dich/ du </w:t>
      </w:r>
      <w:proofErr w:type="spellStart"/>
      <w:r>
        <w:t>woltest</w:t>
      </w:r>
      <w:proofErr w:type="spellEnd"/>
      <w:r>
        <w:t xml:space="preserve"> dieselbige böse </w:t>
      </w:r>
      <w:proofErr w:type="spellStart"/>
      <w:r>
        <w:t>lust</w:t>
      </w:r>
      <w:proofErr w:type="spellEnd"/>
      <w:r>
        <w:t xml:space="preserve"> in </w:t>
      </w:r>
      <w:proofErr w:type="spellStart"/>
      <w:r>
        <w:t>vns</w:t>
      </w:r>
      <w:proofErr w:type="spellEnd"/>
      <w:r>
        <w:t xml:space="preserve"> </w:t>
      </w:r>
      <w:proofErr w:type="spellStart"/>
      <w:r>
        <w:t>gnedigklich</w:t>
      </w:r>
      <w:proofErr w:type="spellEnd"/>
      <w:r>
        <w:t xml:space="preserve"> </w:t>
      </w:r>
      <w:proofErr w:type="spellStart"/>
      <w:r>
        <w:t>dempffen</w:t>
      </w:r>
      <w:proofErr w:type="spellEnd"/>
      <w:r>
        <w:t xml:space="preserve">/ </w:t>
      </w:r>
      <w:proofErr w:type="spellStart"/>
      <w:r>
        <w:t>auff</w:t>
      </w:r>
      <w:proofErr w:type="spellEnd"/>
      <w:r>
        <w:t xml:space="preserve"> das wir ein </w:t>
      </w:r>
      <w:proofErr w:type="spellStart"/>
      <w:r>
        <w:t>hertzlich</w:t>
      </w:r>
      <w:proofErr w:type="spellEnd"/>
      <w:r>
        <w:t xml:space="preserve"> </w:t>
      </w:r>
      <w:proofErr w:type="spellStart"/>
      <w:r>
        <w:t>wolgefallen</w:t>
      </w:r>
      <w:proofErr w:type="spellEnd"/>
      <w:r>
        <w:t xml:space="preserve"> an deinem willen haben/ </w:t>
      </w:r>
      <w:proofErr w:type="spellStart"/>
      <w:r>
        <w:t>vnd</w:t>
      </w:r>
      <w:proofErr w:type="spellEnd"/>
      <w:r>
        <w:t xml:space="preserve"> mit </w:t>
      </w:r>
      <w:proofErr w:type="spellStart"/>
      <w:r>
        <w:t>gedult</w:t>
      </w:r>
      <w:proofErr w:type="spellEnd"/>
      <w:r>
        <w:t xml:space="preserve"> </w:t>
      </w:r>
      <w:proofErr w:type="spellStart"/>
      <w:r>
        <w:t>auff</w:t>
      </w:r>
      <w:proofErr w:type="spellEnd"/>
      <w:r>
        <w:t xml:space="preserve"> </w:t>
      </w:r>
      <w:proofErr w:type="spellStart"/>
      <w:r>
        <w:t>deyne</w:t>
      </w:r>
      <w:proofErr w:type="spellEnd"/>
      <w:r>
        <w:t xml:space="preserve"> </w:t>
      </w:r>
      <w:proofErr w:type="spellStart"/>
      <w:r>
        <w:t>hilffe</w:t>
      </w:r>
      <w:proofErr w:type="spellEnd"/>
      <w:r>
        <w:t xml:space="preserve"> warten/ wenn es </w:t>
      </w:r>
      <w:proofErr w:type="spellStart"/>
      <w:r>
        <w:t>vns</w:t>
      </w:r>
      <w:proofErr w:type="spellEnd"/>
      <w:r>
        <w:t xml:space="preserve"> übel/ </w:t>
      </w:r>
      <w:proofErr w:type="spellStart"/>
      <w:r>
        <w:t>vnnd</w:t>
      </w:r>
      <w:proofErr w:type="spellEnd"/>
      <w:r>
        <w:t xml:space="preserve"> nicht nach </w:t>
      </w:r>
      <w:proofErr w:type="spellStart"/>
      <w:r>
        <w:t>vnserm</w:t>
      </w:r>
      <w:proofErr w:type="spellEnd"/>
      <w:r>
        <w:t xml:space="preserve"> willen </w:t>
      </w:r>
      <w:proofErr w:type="spellStart"/>
      <w:r>
        <w:t>ghet</w:t>
      </w:r>
      <w:proofErr w:type="spellEnd"/>
      <w:r>
        <w:t xml:space="preserve">. </w:t>
      </w:r>
      <w:proofErr w:type="spellStart"/>
      <w:r>
        <w:t>Vt</w:t>
      </w:r>
      <w:proofErr w:type="spellEnd"/>
      <w:r>
        <w:t xml:space="preserve"> </w:t>
      </w:r>
      <w:proofErr w:type="spellStart"/>
      <w:r>
        <w:t>Dei</w:t>
      </w:r>
      <w:proofErr w:type="spellEnd"/>
      <w:r>
        <w:t xml:space="preserve"> </w:t>
      </w:r>
      <w:proofErr w:type="spellStart"/>
      <w:r>
        <w:t>uoluntas</w:t>
      </w:r>
      <w:proofErr w:type="spellEnd"/>
      <w:r>
        <w:t xml:space="preserve"> fiat, </w:t>
      </w:r>
      <w:proofErr w:type="spellStart"/>
      <w:r>
        <w:t>nostra</w:t>
      </w:r>
      <w:proofErr w:type="spellEnd"/>
      <w:r>
        <w:t xml:space="preserve"> </w:t>
      </w:r>
      <w:proofErr w:type="spellStart"/>
      <w:r>
        <w:t>Crucifigitur</w:t>
      </w:r>
      <w:proofErr w:type="spellEnd"/>
      <w:r>
        <w:t xml:space="preserve">. </w:t>
      </w:r>
    </w:p>
    <w:p w14:paraId="1B4C3AE9" w14:textId="77777777" w:rsidR="00390EE0" w:rsidRDefault="00390EE0" w:rsidP="00390EE0">
      <w:pPr>
        <w:pStyle w:val="StandardWeb"/>
      </w:pPr>
      <w:r>
        <w:t xml:space="preserve">4. Gib </w:t>
      </w:r>
      <w:proofErr w:type="spellStart"/>
      <w:r>
        <w:t>vns</w:t>
      </w:r>
      <w:proofErr w:type="spellEnd"/>
      <w:r>
        <w:t xml:space="preserve"> auch/ lieber Vater/ </w:t>
      </w:r>
      <w:proofErr w:type="spellStart"/>
      <w:r>
        <w:t>vnser</w:t>
      </w:r>
      <w:proofErr w:type="spellEnd"/>
      <w:r>
        <w:t xml:space="preserve"> </w:t>
      </w:r>
      <w:proofErr w:type="spellStart"/>
      <w:r>
        <w:t>teglich</w:t>
      </w:r>
      <w:proofErr w:type="spellEnd"/>
      <w:r>
        <w:t xml:space="preserve"> Brod (</w:t>
      </w:r>
      <w:proofErr w:type="spellStart"/>
      <w:r>
        <w:t>Duplici</w:t>
      </w:r>
      <w:proofErr w:type="spellEnd"/>
      <w:r>
        <w:t xml:space="preserve"> de </w:t>
      </w:r>
      <w:proofErr w:type="spellStart"/>
      <w:r>
        <w:t>caussa</w:t>
      </w:r>
      <w:proofErr w:type="spellEnd"/>
      <w:r>
        <w:t xml:space="preserve"> </w:t>
      </w:r>
      <w:proofErr w:type="spellStart"/>
      <w:r>
        <w:t>dicitur</w:t>
      </w:r>
      <w:proofErr w:type="spellEnd"/>
      <w:r>
        <w:t xml:space="preserve"> </w:t>
      </w:r>
      <w:proofErr w:type="spellStart"/>
      <w:r>
        <w:t>panis</w:t>
      </w:r>
      <w:proofErr w:type="spellEnd"/>
      <w:r>
        <w:t xml:space="preserve"> </w:t>
      </w:r>
      <w:proofErr w:type="spellStart"/>
      <w:r>
        <w:t>noster</w:t>
      </w:r>
      <w:proofErr w:type="spellEnd"/>
      <w:r>
        <w:t xml:space="preserve">. Primo, </w:t>
      </w:r>
      <w:proofErr w:type="spellStart"/>
      <w:r>
        <w:t>quia</w:t>
      </w:r>
      <w:proofErr w:type="spellEnd"/>
      <w:r>
        <w:t xml:space="preserve"> per Christum </w:t>
      </w:r>
      <w:proofErr w:type="spellStart"/>
      <w:r>
        <w:t>iure</w:t>
      </w:r>
      <w:proofErr w:type="spellEnd"/>
      <w:r>
        <w:t xml:space="preserve"> </w:t>
      </w:r>
      <w:proofErr w:type="spellStart"/>
      <w:r>
        <w:t>haereditatis</w:t>
      </w:r>
      <w:proofErr w:type="spellEnd"/>
      <w:r>
        <w:t xml:space="preserve"> </w:t>
      </w:r>
      <w:proofErr w:type="spellStart"/>
      <w:r>
        <w:t>debetur</w:t>
      </w:r>
      <w:proofErr w:type="spellEnd"/>
      <w:r>
        <w:t xml:space="preserve"> </w:t>
      </w:r>
      <w:proofErr w:type="spellStart"/>
      <w:r>
        <w:t>panis</w:t>
      </w:r>
      <w:proofErr w:type="spellEnd"/>
      <w:r>
        <w:t xml:space="preserve">. </w:t>
      </w:r>
      <w:proofErr w:type="spellStart"/>
      <w:r>
        <w:t>Scundo</w:t>
      </w:r>
      <w:proofErr w:type="spellEnd"/>
      <w:r>
        <w:t xml:space="preserve">, </w:t>
      </w:r>
      <w:proofErr w:type="spellStart"/>
      <w:r>
        <w:t>quia</w:t>
      </w:r>
      <w:proofErr w:type="spellEnd"/>
      <w:r>
        <w:t xml:space="preserve"> </w:t>
      </w:r>
      <w:proofErr w:type="spellStart"/>
      <w:r>
        <w:t>debemus</w:t>
      </w:r>
      <w:proofErr w:type="spellEnd"/>
      <w:r>
        <w:t xml:space="preserve"> </w:t>
      </w:r>
      <w:proofErr w:type="spellStart"/>
      <w:r>
        <w:t>nostrum</w:t>
      </w:r>
      <w:proofErr w:type="spellEnd"/>
      <w:r>
        <w:t xml:space="preserve"> </w:t>
      </w:r>
      <w:proofErr w:type="spellStart"/>
      <w:r>
        <w:t>panem</w:t>
      </w:r>
      <w:proofErr w:type="spellEnd"/>
      <w:r>
        <w:t xml:space="preserve"> a Deo </w:t>
      </w:r>
      <w:proofErr w:type="spellStart"/>
      <w:r>
        <w:t>petere</w:t>
      </w:r>
      <w:proofErr w:type="spellEnd"/>
      <w:r>
        <w:t xml:space="preserve"> non </w:t>
      </w:r>
      <w:proofErr w:type="spellStart"/>
      <w:r>
        <w:t>rapere</w:t>
      </w:r>
      <w:proofErr w:type="spellEnd"/>
      <w:r>
        <w:t xml:space="preserve"> </w:t>
      </w:r>
      <w:proofErr w:type="spellStart"/>
      <w:r>
        <w:t>alienum</w:t>
      </w:r>
      <w:proofErr w:type="spellEnd"/>
      <w:r>
        <w:t xml:space="preserve">), </w:t>
      </w:r>
      <w:proofErr w:type="spellStart"/>
      <w:r>
        <w:t>Welchs</w:t>
      </w:r>
      <w:proofErr w:type="spellEnd"/>
      <w:r>
        <w:t xml:space="preserve"> </w:t>
      </w:r>
      <w:proofErr w:type="spellStart"/>
      <w:r>
        <w:t>vns</w:t>
      </w:r>
      <w:proofErr w:type="spellEnd"/>
      <w:r>
        <w:t xml:space="preserve"> der </w:t>
      </w:r>
      <w:proofErr w:type="spellStart"/>
      <w:r>
        <w:t>Teuffel</w:t>
      </w:r>
      <w:proofErr w:type="spellEnd"/>
      <w:r>
        <w:t xml:space="preserve">/ </w:t>
      </w:r>
      <w:proofErr w:type="spellStart"/>
      <w:r>
        <w:t>vnd</w:t>
      </w:r>
      <w:proofErr w:type="spellEnd"/>
      <w:r>
        <w:t xml:space="preserve"> die seins </w:t>
      </w:r>
      <w:proofErr w:type="spellStart"/>
      <w:r>
        <w:t>teyls</w:t>
      </w:r>
      <w:proofErr w:type="spellEnd"/>
      <w:r>
        <w:t xml:space="preserve"> </w:t>
      </w:r>
      <w:proofErr w:type="spellStart"/>
      <w:r>
        <w:t>seind</w:t>
      </w:r>
      <w:proofErr w:type="spellEnd"/>
      <w:r>
        <w:t xml:space="preserve">/ nehmen wöllen/ </w:t>
      </w:r>
      <w:proofErr w:type="spellStart"/>
      <w:r>
        <w:t>vnd</w:t>
      </w:r>
      <w:proofErr w:type="spellEnd"/>
      <w:r>
        <w:t xml:space="preserve"> </w:t>
      </w:r>
      <w:proofErr w:type="spellStart"/>
      <w:r>
        <w:t>günnen</w:t>
      </w:r>
      <w:proofErr w:type="spellEnd"/>
      <w:r>
        <w:t xml:space="preserve"> </w:t>
      </w:r>
      <w:proofErr w:type="spellStart"/>
      <w:r>
        <w:t>ns</w:t>
      </w:r>
      <w:proofErr w:type="spellEnd"/>
      <w:r>
        <w:t xml:space="preserve"> nicht einen bissen Brods/ </w:t>
      </w:r>
      <w:proofErr w:type="spellStart"/>
      <w:r>
        <w:t>welchs</w:t>
      </w:r>
      <w:proofErr w:type="spellEnd"/>
      <w:r>
        <w:t xml:space="preserve"> doch </w:t>
      </w:r>
      <w:proofErr w:type="spellStart"/>
      <w:r>
        <w:t>vns</w:t>
      </w:r>
      <w:proofErr w:type="spellEnd"/>
      <w:r>
        <w:t xml:space="preserve">/ als </w:t>
      </w:r>
      <w:proofErr w:type="spellStart"/>
      <w:r>
        <w:t>deynen</w:t>
      </w:r>
      <w:proofErr w:type="spellEnd"/>
      <w:r>
        <w:t xml:space="preserve"> </w:t>
      </w:r>
      <w:proofErr w:type="spellStart"/>
      <w:r>
        <w:t>kindern</w:t>
      </w:r>
      <w:proofErr w:type="spellEnd"/>
      <w:r>
        <w:t xml:space="preserve">/ </w:t>
      </w:r>
      <w:proofErr w:type="spellStart"/>
      <w:r>
        <w:t>billicher</w:t>
      </w:r>
      <w:proofErr w:type="spellEnd"/>
      <w:r>
        <w:t xml:space="preserve"> </w:t>
      </w:r>
      <w:proofErr w:type="spellStart"/>
      <w:r>
        <w:t>gebürt</w:t>
      </w:r>
      <w:proofErr w:type="spellEnd"/>
      <w:r>
        <w:t xml:space="preserve">/ weder </w:t>
      </w:r>
      <w:proofErr w:type="spellStart"/>
      <w:r>
        <w:t>jhnen</w:t>
      </w:r>
      <w:proofErr w:type="spellEnd"/>
      <w:r>
        <w:t xml:space="preserve">/ als die nimmer </w:t>
      </w:r>
      <w:proofErr w:type="spellStart"/>
      <w:r>
        <w:t>auffhören</w:t>
      </w:r>
      <w:proofErr w:type="spellEnd"/>
      <w:r>
        <w:t xml:space="preserve">/ deinen </w:t>
      </w:r>
      <w:proofErr w:type="spellStart"/>
      <w:r>
        <w:t>namen</w:t>
      </w:r>
      <w:proofErr w:type="spellEnd"/>
      <w:r>
        <w:t xml:space="preserve"> zu </w:t>
      </w:r>
      <w:proofErr w:type="spellStart"/>
      <w:r>
        <w:t>lestern</w:t>
      </w:r>
      <w:proofErr w:type="spellEnd"/>
      <w:r>
        <w:t xml:space="preserve">/ dein Reich gar auszurotten/ </w:t>
      </w:r>
      <w:proofErr w:type="spellStart"/>
      <w:r>
        <w:t>vnd</w:t>
      </w:r>
      <w:proofErr w:type="spellEnd"/>
      <w:r>
        <w:t xml:space="preserve"> deinen willen </w:t>
      </w:r>
      <w:proofErr w:type="spellStart"/>
      <w:r>
        <w:t>zuhindern</w:t>
      </w:r>
      <w:proofErr w:type="spellEnd"/>
      <w:r>
        <w:t xml:space="preserve">. </w:t>
      </w:r>
    </w:p>
    <w:p w14:paraId="567CB78A" w14:textId="77777777" w:rsidR="00390EE0" w:rsidRDefault="00390EE0" w:rsidP="00390EE0">
      <w:pPr>
        <w:pStyle w:val="StandardWeb"/>
      </w:pPr>
      <w:r>
        <w:t xml:space="preserve">Wir bitten dich/ auch für die Könige und alle </w:t>
      </w:r>
      <w:proofErr w:type="spellStart"/>
      <w:r>
        <w:t>Ordenliche</w:t>
      </w:r>
      <w:proofErr w:type="spellEnd"/>
      <w:r>
        <w:t xml:space="preserve"> </w:t>
      </w:r>
      <w:proofErr w:type="spellStart"/>
      <w:r>
        <w:t>Oberkeyt</w:t>
      </w:r>
      <w:proofErr w:type="spellEnd"/>
      <w:r>
        <w:t xml:space="preserve">/ In </w:t>
      </w:r>
      <w:proofErr w:type="spellStart"/>
      <w:r>
        <w:t>sonderheit</w:t>
      </w:r>
      <w:proofErr w:type="spellEnd"/>
      <w:r>
        <w:t xml:space="preserve"> aber/ für einen </w:t>
      </w:r>
      <w:proofErr w:type="spellStart"/>
      <w:r>
        <w:t>Erbarn</w:t>
      </w:r>
      <w:proofErr w:type="spellEnd"/>
      <w:r>
        <w:t xml:space="preserve"> Rath dieser Stadt/ Gib </w:t>
      </w:r>
      <w:proofErr w:type="spellStart"/>
      <w:r>
        <w:t>jhnen</w:t>
      </w:r>
      <w:proofErr w:type="spellEnd"/>
      <w:r>
        <w:t xml:space="preserve"> </w:t>
      </w:r>
      <w:proofErr w:type="spellStart"/>
      <w:r>
        <w:t>deynen</w:t>
      </w:r>
      <w:proofErr w:type="spellEnd"/>
      <w:r>
        <w:t xml:space="preserve"> </w:t>
      </w:r>
      <w:proofErr w:type="spellStart"/>
      <w:r>
        <w:t>heyligen</w:t>
      </w:r>
      <w:proofErr w:type="spellEnd"/>
      <w:r>
        <w:t xml:space="preserve"> Geist/ Rechten verstand </w:t>
      </w:r>
      <w:proofErr w:type="spellStart"/>
      <w:r>
        <w:t>vnd</w:t>
      </w:r>
      <w:proofErr w:type="spellEnd"/>
      <w:r>
        <w:t xml:space="preserve"> </w:t>
      </w:r>
      <w:proofErr w:type="spellStart"/>
      <w:r>
        <w:t>weysheit</w:t>
      </w:r>
      <w:proofErr w:type="spellEnd"/>
      <w:r>
        <w:t xml:space="preserve">/ </w:t>
      </w:r>
      <w:proofErr w:type="spellStart"/>
      <w:r>
        <w:t>Auff</w:t>
      </w:r>
      <w:proofErr w:type="spellEnd"/>
      <w:r>
        <w:t xml:space="preserve"> das wir </w:t>
      </w:r>
      <w:proofErr w:type="spellStart"/>
      <w:r>
        <w:t>vnter</w:t>
      </w:r>
      <w:proofErr w:type="spellEnd"/>
      <w:r>
        <w:t xml:space="preserve"> </w:t>
      </w:r>
      <w:proofErr w:type="spellStart"/>
      <w:r>
        <w:t>jhrem</w:t>
      </w:r>
      <w:proofErr w:type="spellEnd"/>
      <w:r>
        <w:t xml:space="preserve"> Schutz/ ein </w:t>
      </w:r>
      <w:proofErr w:type="spellStart"/>
      <w:r>
        <w:t>gerüglich</w:t>
      </w:r>
      <w:proofErr w:type="spellEnd"/>
      <w:r>
        <w:t xml:space="preserve"> </w:t>
      </w:r>
      <w:proofErr w:type="spellStart"/>
      <w:r>
        <w:t>vnd</w:t>
      </w:r>
      <w:proofErr w:type="spellEnd"/>
      <w:r>
        <w:t xml:space="preserve"> stilles leben </w:t>
      </w:r>
      <w:proofErr w:type="spellStart"/>
      <w:r>
        <w:t>füren</w:t>
      </w:r>
      <w:proofErr w:type="spellEnd"/>
      <w:r>
        <w:t xml:space="preserve"> möge/ in aller </w:t>
      </w:r>
      <w:proofErr w:type="spellStart"/>
      <w:r>
        <w:t>Gottseligkeyt</w:t>
      </w:r>
      <w:proofErr w:type="spellEnd"/>
      <w:r>
        <w:t xml:space="preserve"> </w:t>
      </w:r>
      <w:proofErr w:type="spellStart"/>
      <w:r>
        <w:t>vnd</w:t>
      </w:r>
      <w:proofErr w:type="spellEnd"/>
      <w:r>
        <w:t xml:space="preserve"> </w:t>
      </w:r>
      <w:proofErr w:type="spellStart"/>
      <w:r>
        <w:t>Erbarkeyt</w:t>
      </w:r>
      <w:proofErr w:type="spellEnd"/>
      <w:r>
        <w:t xml:space="preserve">. 1. Timo. 2. </w:t>
      </w:r>
    </w:p>
    <w:p w14:paraId="0999FA22" w14:textId="77777777" w:rsidR="00390EE0" w:rsidRDefault="00390EE0" w:rsidP="00390EE0">
      <w:pPr>
        <w:pStyle w:val="StandardWeb"/>
      </w:pPr>
      <w:r>
        <w:t xml:space="preserve">Gib auch deiner Gemeine zu Magdeburg/ </w:t>
      </w:r>
      <w:proofErr w:type="spellStart"/>
      <w:r>
        <w:t>vnd</w:t>
      </w:r>
      <w:proofErr w:type="spellEnd"/>
      <w:r>
        <w:t xml:space="preserve"> andern Stenden/ so von den Papisten geplaget werden/ den </w:t>
      </w:r>
      <w:proofErr w:type="spellStart"/>
      <w:r>
        <w:t>Heyligen</w:t>
      </w:r>
      <w:proofErr w:type="spellEnd"/>
      <w:r>
        <w:t xml:space="preserve"> </w:t>
      </w:r>
      <w:proofErr w:type="spellStart"/>
      <w:r>
        <w:t>Geyst</w:t>
      </w:r>
      <w:proofErr w:type="spellEnd"/>
      <w:r>
        <w:t xml:space="preserve">/ </w:t>
      </w:r>
      <w:proofErr w:type="spellStart"/>
      <w:r>
        <w:t>auff</w:t>
      </w:r>
      <w:proofErr w:type="spellEnd"/>
      <w:r>
        <w:t xml:space="preserve"> das sie im Glauben </w:t>
      </w:r>
      <w:proofErr w:type="spellStart"/>
      <w:r>
        <w:t>gestercket</w:t>
      </w:r>
      <w:proofErr w:type="spellEnd"/>
      <w:r>
        <w:t xml:space="preserve">/ die </w:t>
      </w:r>
      <w:proofErr w:type="spellStart"/>
      <w:r>
        <w:t>verfolgung</w:t>
      </w:r>
      <w:proofErr w:type="spellEnd"/>
      <w:r>
        <w:t xml:space="preserve"> erdulden/ </w:t>
      </w:r>
      <w:proofErr w:type="spellStart"/>
      <w:r>
        <w:t>vnd</w:t>
      </w:r>
      <w:proofErr w:type="spellEnd"/>
      <w:r>
        <w:t xml:space="preserve"> </w:t>
      </w:r>
      <w:proofErr w:type="spellStart"/>
      <w:r>
        <w:t>vberwinden</w:t>
      </w:r>
      <w:proofErr w:type="spellEnd"/>
      <w:r>
        <w:t xml:space="preserve">/ </w:t>
      </w:r>
      <w:proofErr w:type="spellStart"/>
      <w:r>
        <w:t>vnd</w:t>
      </w:r>
      <w:proofErr w:type="spellEnd"/>
      <w:r>
        <w:t xml:space="preserve"> bey </w:t>
      </w:r>
      <w:proofErr w:type="spellStart"/>
      <w:r>
        <w:t>deynem</w:t>
      </w:r>
      <w:proofErr w:type="spellEnd"/>
      <w:r>
        <w:t xml:space="preserve"> Wort bis ans ende beharren mögen. Die Tyrannen aber/ so </w:t>
      </w:r>
      <w:proofErr w:type="spellStart"/>
      <w:r>
        <w:t>widder</w:t>
      </w:r>
      <w:proofErr w:type="spellEnd"/>
      <w:r>
        <w:t xml:space="preserve"> dein Wort toben/ </w:t>
      </w:r>
      <w:proofErr w:type="spellStart"/>
      <w:r>
        <w:t>vndwidder</w:t>
      </w:r>
      <w:proofErr w:type="spellEnd"/>
      <w:r>
        <w:t xml:space="preserve"> deinen </w:t>
      </w:r>
      <w:proofErr w:type="spellStart"/>
      <w:r>
        <w:t>eyngebornen</w:t>
      </w:r>
      <w:proofErr w:type="spellEnd"/>
      <w:r>
        <w:t xml:space="preserve"> Sohn </w:t>
      </w:r>
      <w:proofErr w:type="spellStart"/>
      <w:r>
        <w:t>Jhesum</w:t>
      </w:r>
      <w:proofErr w:type="spellEnd"/>
      <w:r>
        <w:t xml:space="preserve"> Christum </w:t>
      </w:r>
      <w:proofErr w:type="spellStart"/>
      <w:r>
        <w:t>Ratt</w:t>
      </w:r>
      <w:proofErr w:type="spellEnd"/>
      <w:r>
        <w:t xml:space="preserve"> schlagen. Psalm. 2. 32. 25. 83. 109. 119. </w:t>
      </w:r>
      <w:proofErr w:type="spellStart"/>
      <w:r>
        <w:t>vnd</w:t>
      </w:r>
      <w:proofErr w:type="spellEnd"/>
      <w:r>
        <w:t xml:space="preserve"> die Blutdürstige </w:t>
      </w:r>
      <w:proofErr w:type="spellStart"/>
      <w:r>
        <w:t>Gotslesterer</w:t>
      </w:r>
      <w:proofErr w:type="spellEnd"/>
      <w:r>
        <w:t xml:space="preserve"> </w:t>
      </w:r>
      <w:proofErr w:type="spellStart"/>
      <w:r>
        <w:t>vber</w:t>
      </w:r>
      <w:proofErr w:type="spellEnd"/>
      <w:r>
        <w:t xml:space="preserve"> </w:t>
      </w:r>
      <w:proofErr w:type="spellStart"/>
      <w:r>
        <w:t>vns</w:t>
      </w:r>
      <w:proofErr w:type="spellEnd"/>
      <w:r>
        <w:t xml:space="preserve"> in </w:t>
      </w:r>
      <w:proofErr w:type="spellStart"/>
      <w:r>
        <w:t>jhr</w:t>
      </w:r>
      <w:proofErr w:type="spellEnd"/>
      <w:r>
        <w:t xml:space="preserve"> </w:t>
      </w:r>
      <w:proofErr w:type="spellStart"/>
      <w:r>
        <w:t>vaterland</w:t>
      </w:r>
      <w:proofErr w:type="spellEnd"/>
      <w:r>
        <w:t xml:space="preserve"> </w:t>
      </w:r>
      <w:proofErr w:type="spellStart"/>
      <w:r>
        <w:t>füren</w:t>
      </w:r>
      <w:proofErr w:type="spellEnd"/>
      <w:r>
        <w:t xml:space="preserve">/ </w:t>
      </w:r>
      <w:proofErr w:type="spellStart"/>
      <w:r>
        <w:t>erschrfecke</w:t>
      </w:r>
      <w:proofErr w:type="spellEnd"/>
      <w:r>
        <w:t xml:space="preserve"> mit </w:t>
      </w:r>
      <w:proofErr w:type="spellStart"/>
      <w:r>
        <w:t>deynem</w:t>
      </w:r>
      <w:proofErr w:type="spellEnd"/>
      <w:r>
        <w:t xml:space="preserve"> </w:t>
      </w:r>
      <w:proofErr w:type="spellStart"/>
      <w:r>
        <w:t>grym</w:t>
      </w:r>
      <w:proofErr w:type="spellEnd"/>
      <w:r>
        <w:t xml:space="preserve"> (Psal. 2.) Das sie zittern ankomme/ Angst/ wie ein </w:t>
      </w:r>
      <w:proofErr w:type="spellStart"/>
      <w:r>
        <w:t>Gebererin</w:t>
      </w:r>
      <w:proofErr w:type="spellEnd"/>
      <w:r>
        <w:t xml:space="preserve"> (Psal. 48.) </w:t>
      </w:r>
      <w:proofErr w:type="spellStart"/>
      <w:r>
        <w:t>Vnnd</w:t>
      </w:r>
      <w:proofErr w:type="spellEnd"/>
      <w:r>
        <w:t xml:space="preserve"> </w:t>
      </w:r>
      <w:proofErr w:type="spellStart"/>
      <w:r>
        <w:t>henge</w:t>
      </w:r>
      <w:proofErr w:type="spellEnd"/>
      <w:r>
        <w:t xml:space="preserve"> den </w:t>
      </w:r>
      <w:proofErr w:type="spellStart"/>
      <w:r>
        <w:t>Schendern</w:t>
      </w:r>
      <w:proofErr w:type="spellEnd"/>
      <w:r>
        <w:t xml:space="preserve"> </w:t>
      </w:r>
      <w:proofErr w:type="spellStart"/>
      <w:r>
        <w:t>deynes</w:t>
      </w:r>
      <w:proofErr w:type="spellEnd"/>
      <w:r>
        <w:t xml:space="preserve"> Namens ein ewige </w:t>
      </w:r>
      <w:proofErr w:type="spellStart"/>
      <w:r>
        <w:t>schande</w:t>
      </w:r>
      <w:proofErr w:type="spellEnd"/>
      <w:r>
        <w:t xml:space="preserve"> an (Psal. 78:) Thu </w:t>
      </w:r>
      <w:proofErr w:type="spellStart"/>
      <w:r>
        <w:t>jhnen</w:t>
      </w:r>
      <w:proofErr w:type="spellEnd"/>
      <w:r>
        <w:t xml:space="preserve"> wie den Midianitern/ wie </w:t>
      </w:r>
      <w:proofErr w:type="spellStart"/>
      <w:r>
        <w:t>Sissera</w:t>
      </w:r>
      <w:proofErr w:type="spellEnd"/>
      <w:r>
        <w:t xml:space="preserve">/ Wie </w:t>
      </w:r>
      <w:proofErr w:type="spellStart"/>
      <w:r>
        <w:t>Jabin</w:t>
      </w:r>
      <w:proofErr w:type="spellEnd"/>
      <w:r>
        <w:t xml:space="preserve"> am </w:t>
      </w:r>
      <w:proofErr w:type="spellStart"/>
      <w:r>
        <w:t>bach</w:t>
      </w:r>
      <w:proofErr w:type="spellEnd"/>
      <w:r>
        <w:t xml:space="preserve"> </w:t>
      </w:r>
      <w:proofErr w:type="spellStart"/>
      <w:r>
        <w:t>Kison</w:t>
      </w:r>
      <w:proofErr w:type="spellEnd"/>
      <w:r>
        <w:t xml:space="preserve">/ die vertilget worden bey Endor/ </w:t>
      </w:r>
      <w:proofErr w:type="spellStart"/>
      <w:r>
        <w:t>vnnd</w:t>
      </w:r>
      <w:proofErr w:type="spellEnd"/>
      <w:r>
        <w:t xml:space="preserve"> worden zu Kot </w:t>
      </w:r>
      <w:proofErr w:type="spellStart"/>
      <w:r>
        <w:t>auff</w:t>
      </w:r>
      <w:proofErr w:type="spellEnd"/>
      <w:r>
        <w:t xml:space="preserve"> Erden. </w:t>
      </w:r>
    </w:p>
    <w:p w14:paraId="731DAB63" w14:textId="77777777" w:rsidR="00390EE0" w:rsidRDefault="00390EE0" w:rsidP="00390EE0">
      <w:pPr>
        <w:pStyle w:val="StandardWeb"/>
      </w:pPr>
      <w:r>
        <w:t xml:space="preserve">Mach </w:t>
      </w:r>
      <w:proofErr w:type="spellStart"/>
      <w:r>
        <w:t>jre</w:t>
      </w:r>
      <w:proofErr w:type="spellEnd"/>
      <w:r>
        <w:t xml:space="preserve"> Fürsten/ wie </w:t>
      </w:r>
      <w:proofErr w:type="spellStart"/>
      <w:r>
        <w:t>Oreb</w:t>
      </w:r>
      <w:proofErr w:type="spellEnd"/>
      <w:r>
        <w:t xml:space="preserve"> </w:t>
      </w:r>
      <w:proofErr w:type="spellStart"/>
      <w:r>
        <w:t>vnd</w:t>
      </w:r>
      <w:proofErr w:type="spellEnd"/>
      <w:r>
        <w:t xml:space="preserve"> </w:t>
      </w:r>
      <w:proofErr w:type="spellStart"/>
      <w:r>
        <w:t>Seeb</w:t>
      </w:r>
      <w:proofErr w:type="spellEnd"/>
      <w:r>
        <w:t xml:space="preserve">/ alle </w:t>
      </w:r>
      <w:proofErr w:type="spellStart"/>
      <w:r>
        <w:t>jhr</w:t>
      </w:r>
      <w:proofErr w:type="spellEnd"/>
      <w:r>
        <w:t xml:space="preserve"> </w:t>
      </w:r>
      <w:proofErr w:type="spellStart"/>
      <w:r>
        <w:t>öbersten</w:t>
      </w:r>
      <w:proofErr w:type="spellEnd"/>
      <w:r>
        <w:t xml:space="preserve"> wie </w:t>
      </w:r>
      <w:proofErr w:type="spellStart"/>
      <w:r>
        <w:t>Seba</w:t>
      </w:r>
      <w:proofErr w:type="spellEnd"/>
      <w:r>
        <w:t xml:space="preserve"> </w:t>
      </w:r>
      <w:proofErr w:type="spellStart"/>
      <w:r>
        <w:t>vnnd</w:t>
      </w:r>
      <w:proofErr w:type="spellEnd"/>
      <w:r>
        <w:t xml:space="preserve"> </w:t>
      </w:r>
      <w:proofErr w:type="spellStart"/>
      <w:r>
        <w:t>Zalmuna</w:t>
      </w:r>
      <w:proofErr w:type="spellEnd"/>
      <w:r>
        <w:t xml:space="preserve"> (</w:t>
      </w:r>
      <w:proofErr w:type="spellStart"/>
      <w:r>
        <w:t>Judicum</w:t>
      </w:r>
      <w:proofErr w:type="spellEnd"/>
      <w:r>
        <w:t xml:space="preserve"> 4. 7. </w:t>
      </w:r>
      <w:proofErr w:type="spellStart"/>
      <w:r>
        <w:t>vnd</w:t>
      </w:r>
      <w:proofErr w:type="spellEnd"/>
      <w:r>
        <w:t xml:space="preserve"> 8.) die da sagen/ Wir wöllen die Heuser Gottes </w:t>
      </w:r>
      <w:proofErr w:type="spellStart"/>
      <w:r>
        <w:t>einnemen</w:t>
      </w:r>
      <w:proofErr w:type="spellEnd"/>
      <w:r>
        <w:t xml:space="preserve">. (mit dem </w:t>
      </w:r>
      <w:proofErr w:type="spellStart"/>
      <w:r>
        <w:t>Inte4rim</w:t>
      </w:r>
      <w:proofErr w:type="spellEnd"/>
      <w:r>
        <w:t xml:space="preserve">.) Gott mache sie wie einen Wirbel/ wie </w:t>
      </w:r>
      <w:proofErr w:type="spellStart"/>
      <w:r>
        <w:t>stoppel</w:t>
      </w:r>
      <w:proofErr w:type="spellEnd"/>
      <w:r>
        <w:t xml:space="preserve"> </w:t>
      </w:r>
      <w:proofErr w:type="spellStart"/>
      <w:r>
        <w:t>fur</w:t>
      </w:r>
      <w:proofErr w:type="spellEnd"/>
      <w:r>
        <w:t xml:space="preserve"> dem winde/ Lass </w:t>
      </w:r>
      <w:proofErr w:type="spellStart"/>
      <w:r>
        <w:t>vber</w:t>
      </w:r>
      <w:proofErr w:type="spellEnd"/>
      <w:r>
        <w:t xml:space="preserve"> sie fallen schrecken </w:t>
      </w:r>
      <w:proofErr w:type="spellStart"/>
      <w:r>
        <w:t>vnd</w:t>
      </w:r>
      <w:proofErr w:type="spellEnd"/>
      <w:r>
        <w:t xml:space="preserve"> furcht/ durch deinen grossen Arm/ das sie erstarren/ wie ein </w:t>
      </w:r>
      <w:proofErr w:type="spellStart"/>
      <w:r>
        <w:t>steyn</w:t>
      </w:r>
      <w:proofErr w:type="spellEnd"/>
      <w:r>
        <w:t xml:space="preserve"> (</w:t>
      </w:r>
      <w:proofErr w:type="spellStart"/>
      <w:r>
        <w:t>Exo</w:t>
      </w:r>
      <w:proofErr w:type="spellEnd"/>
      <w:r>
        <w:t xml:space="preserve">. 15.) </w:t>
      </w:r>
      <w:proofErr w:type="spellStart"/>
      <w:r>
        <w:t>Warumb</w:t>
      </w:r>
      <w:proofErr w:type="spellEnd"/>
      <w:r>
        <w:t xml:space="preserve"> </w:t>
      </w:r>
      <w:proofErr w:type="spellStart"/>
      <w:r>
        <w:t>lestu</w:t>
      </w:r>
      <w:proofErr w:type="spellEnd"/>
      <w:r>
        <w:t xml:space="preserve"> deine Feinde sagen/ Wo ist nun </w:t>
      </w:r>
      <w:proofErr w:type="spellStart"/>
      <w:r>
        <w:t>jhr</w:t>
      </w:r>
      <w:proofErr w:type="spellEnd"/>
      <w:r>
        <w:t xml:space="preserve"> Gott. Lass </w:t>
      </w:r>
      <w:proofErr w:type="spellStart"/>
      <w:r>
        <w:t>vnter</w:t>
      </w:r>
      <w:proofErr w:type="spellEnd"/>
      <w:r>
        <w:t xml:space="preserve"> </w:t>
      </w:r>
      <w:proofErr w:type="spellStart"/>
      <w:r>
        <w:t>jhnen</w:t>
      </w:r>
      <w:proofErr w:type="spellEnd"/>
      <w:r>
        <w:t xml:space="preserve"> für </w:t>
      </w:r>
      <w:proofErr w:type="spellStart"/>
      <w:r>
        <w:t>vnsern</w:t>
      </w:r>
      <w:proofErr w:type="spellEnd"/>
      <w:r>
        <w:t xml:space="preserve"> </w:t>
      </w:r>
      <w:proofErr w:type="spellStart"/>
      <w:r>
        <w:t>augen</w:t>
      </w:r>
      <w:proofErr w:type="spellEnd"/>
      <w:r>
        <w:t xml:space="preserve"> </w:t>
      </w:r>
      <w:proofErr w:type="spellStart"/>
      <w:r>
        <w:t>kundt</w:t>
      </w:r>
      <w:proofErr w:type="spellEnd"/>
      <w:r>
        <w:t xml:space="preserve"> werden/ die Rache des Bluts </w:t>
      </w:r>
      <w:proofErr w:type="spellStart"/>
      <w:r>
        <w:t>deyner</w:t>
      </w:r>
      <w:proofErr w:type="spellEnd"/>
      <w:r>
        <w:t xml:space="preserve"> Knechte/ das vergossen ist/ las </w:t>
      </w:r>
      <w:proofErr w:type="spellStart"/>
      <w:r>
        <w:t>fur</w:t>
      </w:r>
      <w:proofErr w:type="spellEnd"/>
      <w:r>
        <w:t xml:space="preserve"> dich </w:t>
      </w:r>
      <w:proofErr w:type="spellStart"/>
      <w:r>
        <w:t>kummen</w:t>
      </w:r>
      <w:proofErr w:type="spellEnd"/>
      <w:r>
        <w:t xml:space="preserve"> das </w:t>
      </w:r>
      <w:proofErr w:type="spellStart"/>
      <w:r>
        <w:t>seufftzen</w:t>
      </w:r>
      <w:proofErr w:type="spellEnd"/>
      <w:r>
        <w:t xml:space="preserve"> der gefangenen/ nach deinem grossem Arm/ behalt die </w:t>
      </w:r>
      <w:proofErr w:type="spellStart"/>
      <w:r>
        <w:t>kinder</w:t>
      </w:r>
      <w:proofErr w:type="spellEnd"/>
      <w:r>
        <w:t xml:space="preserve"> des Tods/ </w:t>
      </w:r>
      <w:proofErr w:type="spellStart"/>
      <w:r>
        <w:t>vnd</w:t>
      </w:r>
      <w:proofErr w:type="spellEnd"/>
      <w:r>
        <w:t xml:space="preserve"> vergilt </w:t>
      </w:r>
      <w:proofErr w:type="spellStart"/>
      <w:r>
        <w:t>vnsern</w:t>
      </w:r>
      <w:proofErr w:type="spellEnd"/>
      <w:r>
        <w:t xml:space="preserve"> </w:t>
      </w:r>
      <w:proofErr w:type="spellStart"/>
      <w:r>
        <w:t>vntrewen</w:t>
      </w:r>
      <w:proofErr w:type="spellEnd"/>
      <w:r>
        <w:t xml:space="preserve"> Nachbarn </w:t>
      </w:r>
      <w:proofErr w:type="spellStart"/>
      <w:r>
        <w:t>siebenfeltig</w:t>
      </w:r>
      <w:proofErr w:type="spellEnd"/>
      <w:r>
        <w:t xml:space="preserve"> in ihren </w:t>
      </w:r>
      <w:proofErr w:type="spellStart"/>
      <w:r>
        <w:t>Bosam</w:t>
      </w:r>
      <w:proofErr w:type="spellEnd"/>
      <w:r>
        <w:t xml:space="preserve">/ </w:t>
      </w:r>
      <w:proofErr w:type="spellStart"/>
      <w:r>
        <w:t>jhre</w:t>
      </w:r>
      <w:proofErr w:type="spellEnd"/>
      <w:r>
        <w:t xml:space="preserve"> </w:t>
      </w:r>
      <w:proofErr w:type="spellStart"/>
      <w:r>
        <w:t>Schmahe</w:t>
      </w:r>
      <w:proofErr w:type="spellEnd"/>
      <w:r>
        <w:t xml:space="preserve">/ damit sie DICH </w:t>
      </w:r>
      <w:proofErr w:type="spellStart"/>
      <w:r>
        <w:t>schmehen</w:t>
      </w:r>
      <w:proofErr w:type="spellEnd"/>
      <w:r>
        <w:t xml:space="preserve"> (Psal. 79.) </w:t>
      </w:r>
      <w:proofErr w:type="spellStart"/>
      <w:r>
        <w:t>Vnd</w:t>
      </w:r>
      <w:proofErr w:type="spellEnd"/>
      <w:r>
        <w:t xml:space="preserve"> </w:t>
      </w:r>
      <w:proofErr w:type="spellStart"/>
      <w:r>
        <w:t>kere</w:t>
      </w:r>
      <w:proofErr w:type="spellEnd"/>
      <w:r>
        <w:t xml:space="preserve"> DICH </w:t>
      </w:r>
      <w:proofErr w:type="spellStart"/>
      <w:r>
        <w:t>widder</w:t>
      </w:r>
      <w:proofErr w:type="spellEnd"/>
      <w:r>
        <w:t xml:space="preserve"> zu </w:t>
      </w:r>
      <w:proofErr w:type="spellStart"/>
      <w:r>
        <w:t>vns</w:t>
      </w:r>
      <w:proofErr w:type="spellEnd"/>
      <w:r>
        <w:t xml:space="preserve">/ </w:t>
      </w:r>
      <w:proofErr w:type="spellStart"/>
      <w:r>
        <w:t>vnnd</w:t>
      </w:r>
      <w:proofErr w:type="spellEnd"/>
      <w:r>
        <w:t xml:space="preserve"> sey </w:t>
      </w:r>
      <w:proofErr w:type="spellStart"/>
      <w:r>
        <w:t>vns</w:t>
      </w:r>
      <w:proofErr w:type="spellEnd"/>
      <w:r>
        <w:t xml:space="preserve"> </w:t>
      </w:r>
      <w:proofErr w:type="spellStart"/>
      <w:r>
        <w:t>gnedich</w:t>
      </w:r>
      <w:proofErr w:type="spellEnd"/>
      <w:r>
        <w:t xml:space="preserve"> (Psal. 60.) </w:t>
      </w:r>
      <w:proofErr w:type="spellStart"/>
      <w:r>
        <w:t>Erfrewe</w:t>
      </w:r>
      <w:proofErr w:type="spellEnd"/>
      <w:r>
        <w:t xml:space="preserve"> </w:t>
      </w:r>
      <w:proofErr w:type="spellStart"/>
      <w:r>
        <w:t>vns</w:t>
      </w:r>
      <w:proofErr w:type="spellEnd"/>
      <w:r>
        <w:t xml:space="preserve"> </w:t>
      </w:r>
      <w:proofErr w:type="spellStart"/>
      <w:r>
        <w:t>widder</w:t>
      </w:r>
      <w:proofErr w:type="spellEnd"/>
      <w:r>
        <w:t xml:space="preserve">/ nach dem du </w:t>
      </w:r>
      <w:proofErr w:type="spellStart"/>
      <w:r>
        <w:t>vns</w:t>
      </w:r>
      <w:proofErr w:type="spellEnd"/>
      <w:r>
        <w:t xml:space="preserve"> so lang plagest/ nach dem wir so lang </w:t>
      </w:r>
      <w:proofErr w:type="spellStart"/>
      <w:r>
        <w:t>vnglück</w:t>
      </w:r>
      <w:proofErr w:type="spellEnd"/>
      <w:r>
        <w:t xml:space="preserve"> leiden Psal. 68. </w:t>
      </w:r>
    </w:p>
    <w:p w14:paraId="5444E847" w14:textId="77777777" w:rsidR="00390EE0" w:rsidRDefault="00390EE0" w:rsidP="00390EE0">
      <w:pPr>
        <w:pStyle w:val="StandardWeb"/>
      </w:pPr>
      <w:proofErr w:type="spellStart"/>
      <w:r>
        <w:t>Gedencke</w:t>
      </w:r>
      <w:proofErr w:type="spellEnd"/>
      <w:r>
        <w:t xml:space="preserve"> auch des Churfürsten zu Sachsen/ der deinen Eingebornen Son </w:t>
      </w:r>
      <w:proofErr w:type="spellStart"/>
      <w:r>
        <w:t>Jhesum</w:t>
      </w:r>
      <w:proofErr w:type="spellEnd"/>
      <w:r>
        <w:t xml:space="preserve"> Christum/ </w:t>
      </w:r>
      <w:proofErr w:type="spellStart"/>
      <w:r>
        <w:t>sampt</w:t>
      </w:r>
      <w:proofErr w:type="spellEnd"/>
      <w:r>
        <w:t xml:space="preserve"> vielen Christen beherberget hat/ </w:t>
      </w:r>
      <w:proofErr w:type="spellStart"/>
      <w:r>
        <w:t>vnd</w:t>
      </w:r>
      <w:proofErr w:type="spellEnd"/>
      <w:r>
        <w:t xml:space="preserve"> derhalben durch seine falsche freunde </w:t>
      </w:r>
      <w:proofErr w:type="spellStart"/>
      <w:r>
        <w:t>vnd</w:t>
      </w:r>
      <w:proofErr w:type="spellEnd"/>
      <w:r>
        <w:t xml:space="preserve"> </w:t>
      </w:r>
      <w:proofErr w:type="spellStart"/>
      <w:r>
        <w:t>hausgenossen</w:t>
      </w:r>
      <w:proofErr w:type="spellEnd"/>
      <w:r>
        <w:t xml:space="preserve">/ </w:t>
      </w:r>
      <w:proofErr w:type="spellStart"/>
      <w:r>
        <w:t>inn</w:t>
      </w:r>
      <w:proofErr w:type="spellEnd"/>
      <w:r>
        <w:t xml:space="preserve"> der Papisten </w:t>
      </w:r>
      <w:proofErr w:type="spellStart"/>
      <w:r>
        <w:t>hende</w:t>
      </w:r>
      <w:proofErr w:type="spellEnd"/>
      <w:r>
        <w:t xml:space="preserve"> </w:t>
      </w:r>
      <w:proofErr w:type="spellStart"/>
      <w:r>
        <w:t>vberantwort</w:t>
      </w:r>
      <w:proofErr w:type="spellEnd"/>
      <w:r>
        <w:t xml:space="preserve"> ist. </w:t>
      </w:r>
      <w:proofErr w:type="spellStart"/>
      <w:r>
        <w:t>Hilff</w:t>
      </w:r>
      <w:proofErr w:type="spellEnd"/>
      <w:r>
        <w:t xml:space="preserve"> ihm </w:t>
      </w:r>
      <w:proofErr w:type="spellStart"/>
      <w:r>
        <w:t>widder</w:t>
      </w:r>
      <w:proofErr w:type="spellEnd"/>
      <w:r>
        <w:t xml:space="preserve"> zu seinen landen/ die er </w:t>
      </w:r>
      <w:proofErr w:type="spellStart"/>
      <w:r>
        <w:t>vmb</w:t>
      </w:r>
      <w:proofErr w:type="spellEnd"/>
      <w:r>
        <w:t xml:space="preserve"> </w:t>
      </w:r>
      <w:proofErr w:type="spellStart"/>
      <w:r>
        <w:t>deynes</w:t>
      </w:r>
      <w:proofErr w:type="spellEnd"/>
      <w:r>
        <w:t xml:space="preserve"> Worts willen </w:t>
      </w:r>
      <w:proofErr w:type="spellStart"/>
      <w:r>
        <w:t>verlorn</w:t>
      </w:r>
      <w:proofErr w:type="spellEnd"/>
      <w:r>
        <w:t xml:space="preserve"> hat. </w:t>
      </w:r>
      <w:proofErr w:type="spellStart"/>
      <w:r>
        <w:t>Stercke</w:t>
      </w:r>
      <w:proofErr w:type="spellEnd"/>
      <w:r>
        <w:t xml:space="preserve"> </w:t>
      </w:r>
      <w:proofErr w:type="spellStart"/>
      <w:r>
        <w:t>seynen</w:t>
      </w:r>
      <w:proofErr w:type="spellEnd"/>
      <w:r>
        <w:t xml:space="preserve"> Glauben/ </w:t>
      </w:r>
      <w:proofErr w:type="spellStart"/>
      <w:r>
        <w:t>vnd</w:t>
      </w:r>
      <w:proofErr w:type="spellEnd"/>
      <w:r>
        <w:t xml:space="preserve"> lass </w:t>
      </w:r>
      <w:proofErr w:type="spellStart"/>
      <w:r>
        <w:t>jhm</w:t>
      </w:r>
      <w:proofErr w:type="spellEnd"/>
      <w:r>
        <w:t xml:space="preserve"> seinen schaden/ </w:t>
      </w:r>
      <w:proofErr w:type="spellStart"/>
      <w:r>
        <w:t>schmahe</w:t>
      </w:r>
      <w:proofErr w:type="spellEnd"/>
      <w:r>
        <w:t xml:space="preserve"> </w:t>
      </w:r>
      <w:proofErr w:type="spellStart"/>
      <w:r>
        <w:t>vnd</w:t>
      </w:r>
      <w:proofErr w:type="spellEnd"/>
      <w:r>
        <w:t xml:space="preserve"> </w:t>
      </w:r>
      <w:proofErr w:type="spellStart"/>
      <w:r>
        <w:t>schande</w:t>
      </w:r>
      <w:proofErr w:type="spellEnd"/>
      <w:r>
        <w:t xml:space="preserve">/ Wie Joseph </w:t>
      </w:r>
      <w:proofErr w:type="spellStart"/>
      <w:r>
        <w:t>vnnd</w:t>
      </w:r>
      <w:proofErr w:type="spellEnd"/>
      <w:r>
        <w:t xml:space="preserve"> </w:t>
      </w:r>
      <w:proofErr w:type="spellStart"/>
      <w:r>
        <w:t>Dauid</w:t>
      </w:r>
      <w:proofErr w:type="spellEnd"/>
      <w:r>
        <w:t xml:space="preserve">/ zu grossen ehren </w:t>
      </w:r>
      <w:proofErr w:type="spellStart"/>
      <w:r>
        <w:t>vnd</w:t>
      </w:r>
      <w:proofErr w:type="spellEnd"/>
      <w:r>
        <w:t xml:space="preserve"> </w:t>
      </w:r>
      <w:proofErr w:type="spellStart"/>
      <w:r>
        <w:t>frummen</w:t>
      </w:r>
      <w:proofErr w:type="spellEnd"/>
      <w:r>
        <w:t xml:space="preserve"> gereichen. </w:t>
      </w:r>
    </w:p>
    <w:p w14:paraId="728FDA9C" w14:textId="77777777" w:rsidR="00390EE0" w:rsidRDefault="00390EE0" w:rsidP="00390EE0">
      <w:pPr>
        <w:pStyle w:val="StandardWeb"/>
      </w:pPr>
      <w:r>
        <w:t xml:space="preserve">Tröste sein liebes Gemahl </w:t>
      </w:r>
      <w:proofErr w:type="spellStart"/>
      <w:r>
        <w:t>vnd</w:t>
      </w:r>
      <w:proofErr w:type="spellEnd"/>
      <w:r>
        <w:t xml:space="preserve"> </w:t>
      </w:r>
      <w:proofErr w:type="spellStart"/>
      <w:r>
        <w:t>kinder</w:t>
      </w:r>
      <w:proofErr w:type="spellEnd"/>
      <w:r>
        <w:t xml:space="preserve">/ </w:t>
      </w:r>
      <w:proofErr w:type="spellStart"/>
      <w:r>
        <w:t>sampt</w:t>
      </w:r>
      <w:proofErr w:type="spellEnd"/>
      <w:r>
        <w:t xml:space="preserve"> allen/ so </w:t>
      </w:r>
      <w:proofErr w:type="spellStart"/>
      <w:r>
        <w:t>vmb</w:t>
      </w:r>
      <w:proofErr w:type="spellEnd"/>
      <w:r>
        <w:t xml:space="preserve"> </w:t>
      </w:r>
      <w:proofErr w:type="spellStart"/>
      <w:r>
        <w:t>solchs</w:t>
      </w:r>
      <w:proofErr w:type="spellEnd"/>
      <w:r>
        <w:t xml:space="preserve"> </w:t>
      </w:r>
      <w:proofErr w:type="spellStart"/>
      <w:r>
        <w:t>vnfalls</w:t>
      </w:r>
      <w:proofErr w:type="spellEnd"/>
      <w:r>
        <w:t xml:space="preserve"> willen betrübt sind. Wir </w:t>
      </w:r>
      <w:proofErr w:type="spellStart"/>
      <w:r>
        <w:t>befelhn</w:t>
      </w:r>
      <w:proofErr w:type="spellEnd"/>
      <w:r>
        <w:t xml:space="preserve"> dir auch alle </w:t>
      </w:r>
      <w:proofErr w:type="spellStart"/>
      <w:r>
        <w:t>krancken</w:t>
      </w:r>
      <w:proofErr w:type="spellEnd"/>
      <w:r>
        <w:t xml:space="preserve"> </w:t>
      </w:r>
      <w:proofErr w:type="spellStart"/>
      <w:r>
        <w:t>vnd</w:t>
      </w:r>
      <w:proofErr w:type="spellEnd"/>
      <w:r>
        <w:t xml:space="preserve"> elenden/ Witwen/ </w:t>
      </w:r>
      <w:proofErr w:type="spellStart"/>
      <w:r>
        <w:t>vnd</w:t>
      </w:r>
      <w:proofErr w:type="spellEnd"/>
      <w:r>
        <w:t xml:space="preserve"> </w:t>
      </w:r>
      <w:proofErr w:type="spellStart"/>
      <w:r>
        <w:t>Weysen</w:t>
      </w:r>
      <w:proofErr w:type="spellEnd"/>
      <w:r>
        <w:t xml:space="preserve">/ die Schwangern </w:t>
      </w:r>
      <w:proofErr w:type="spellStart"/>
      <w:r>
        <w:t>vnd</w:t>
      </w:r>
      <w:proofErr w:type="spellEnd"/>
      <w:r>
        <w:t xml:space="preserve"> </w:t>
      </w:r>
      <w:proofErr w:type="spellStart"/>
      <w:r>
        <w:t>kindbetterin</w:t>
      </w:r>
      <w:proofErr w:type="spellEnd"/>
      <w:r>
        <w:t xml:space="preserve">/ die </w:t>
      </w:r>
      <w:proofErr w:type="spellStart"/>
      <w:r>
        <w:t>kindlin</w:t>
      </w:r>
      <w:proofErr w:type="spellEnd"/>
      <w:r>
        <w:t xml:space="preserve">/ </w:t>
      </w:r>
      <w:proofErr w:type="spellStart"/>
      <w:r>
        <w:t>vnd</w:t>
      </w:r>
      <w:proofErr w:type="spellEnd"/>
      <w:r>
        <w:t xml:space="preserve"> liebe Jugend/ die Christen/ so </w:t>
      </w:r>
      <w:proofErr w:type="spellStart"/>
      <w:r>
        <w:t>vber</w:t>
      </w:r>
      <w:proofErr w:type="spellEnd"/>
      <w:r>
        <w:t xml:space="preserve"> </w:t>
      </w:r>
      <w:proofErr w:type="spellStart"/>
      <w:r>
        <w:t>Feldt</w:t>
      </w:r>
      <w:proofErr w:type="spellEnd"/>
      <w:r>
        <w:t xml:space="preserve"> </w:t>
      </w:r>
      <w:proofErr w:type="spellStart"/>
      <w:r>
        <w:t>reysen</w:t>
      </w:r>
      <w:proofErr w:type="spellEnd"/>
      <w:r>
        <w:t xml:space="preserve">/ </w:t>
      </w:r>
      <w:proofErr w:type="spellStart"/>
      <w:r>
        <w:t>vnnd</w:t>
      </w:r>
      <w:proofErr w:type="spellEnd"/>
      <w:r>
        <w:t xml:space="preserve"> alle/ so </w:t>
      </w:r>
      <w:proofErr w:type="spellStart"/>
      <w:r>
        <w:t>vmb</w:t>
      </w:r>
      <w:proofErr w:type="spellEnd"/>
      <w:r>
        <w:t xml:space="preserve"> </w:t>
      </w:r>
      <w:proofErr w:type="spellStart"/>
      <w:r>
        <w:t>deynes</w:t>
      </w:r>
      <w:proofErr w:type="spellEnd"/>
      <w:r>
        <w:t xml:space="preserve"> Worts willen </w:t>
      </w:r>
      <w:proofErr w:type="spellStart"/>
      <w:r>
        <w:t>veriagt</w:t>
      </w:r>
      <w:proofErr w:type="spellEnd"/>
      <w:r>
        <w:t xml:space="preserve">/ </w:t>
      </w:r>
      <w:proofErr w:type="spellStart"/>
      <w:r>
        <w:t>vnd</w:t>
      </w:r>
      <w:proofErr w:type="spellEnd"/>
      <w:r>
        <w:t xml:space="preserve"> beraubt </w:t>
      </w:r>
      <w:proofErr w:type="spellStart"/>
      <w:r>
        <w:t>sindt</w:t>
      </w:r>
      <w:proofErr w:type="spellEnd"/>
      <w:r>
        <w:t xml:space="preserve">/ </w:t>
      </w:r>
      <w:proofErr w:type="spellStart"/>
      <w:r>
        <w:t>Stercke</w:t>
      </w:r>
      <w:proofErr w:type="spellEnd"/>
      <w:r>
        <w:t xml:space="preserve"> </w:t>
      </w:r>
      <w:proofErr w:type="spellStart"/>
      <w:r>
        <w:t>jhren</w:t>
      </w:r>
      <w:proofErr w:type="spellEnd"/>
      <w:r>
        <w:t xml:space="preserve"> Glauben/ das sie bey </w:t>
      </w:r>
      <w:proofErr w:type="spellStart"/>
      <w:r>
        <w:t>deynem</w:t>
      </w:r>
      <w:proofErr w:type="spellEnd"/>
      <w:r>
        <w:t xml:space="preserve"> Wort </w:t>
      </w:r>
      <w:proofErr w:type="spellStart"/>
      <w:r>
        <w:t>vhest</w:t>
      </w:r>
      <w:proofErr w:type="spellEnd"/>
      <w:r>
        <w:t xml:space="preserve"> halten/ </w:t>
      </w:r>
      <w:proofErr w:type="spellStart"/>
      <w:r>
        <w:t>vnnd</w:t>
      </w:r>
      <w:proofErr w:type="spellEnd"/>
      <w:r>
        <w:t xml:space="preserve"> </w:t>
      </w:r>
      <w:proofErr w:type="spellStart"/>
      <w:r>
        <w:t>jhr</w:t>
      </w:r>
      <w:proofErr w:type="spellEnd"/>
      <w:r>
        <w:t xml:space="preserve"> </w:t>
      </w:r>
      <w:proofErr w:type="spellStart"/>
      <w:r>
        <w:t>trübsal</w:t>
      </w:r>
      <w:proofErr w:type="spellEnd"/>
      <w:r>
        <w:t xml:space="preserve"> mit </w:t>
      </w:r>
      <w:proofErr w:type="spellStart"/>
      <w:r>
        <w:t>gedult</w:t>
      </w:r>
      <w:proofErr w:type="spellEnd"/>
      <w:r>
        <w:t xml:space="preserve"> </w:t>
      </w:r>
      <w:proofErr w:type="spellStart"/>
      <w:r>
        <w:t>vberwinden</w:t>
      </w:r>
      <w:proofErr w:type="spellEnd"/>
      <w:r>
        <w:t xml:space="preserve">/ </w:t>
      </w:r>
      <w:proofErr w:type="spellStart"/>
      <w:r>
        <w:t>vnd</w:t>
      </w:r>
      <w:proofErr w:type="spellEnd"/>
      <w:r>
        <w:t xml:space="preserve"> von </w:t>
      </w:r>
      <w:proofErr w:type="spellStart"/>
      <w:r>
        <w:t>deynen</w:t>
      </w:r>
      <w:proofErr w:type="spellEnd"/>
      <w:r>
        <w:t xml:space="preserve"> Feinden erlöset werden. </w:t>
      </w:r>
    </w:p>
    <w:p w14:paraId="13C28551" w14:textId="77777777" w:rsidR="00390EE0" w:rsidRDefault="00390EE0" w:rsidP="00390EE0">
      <w:pPr>
        <w:pStyle w:val="StandardWeb"/>
      </w:pPr>
      <w:r>
        <w:t xml:space="preserve">5. Vergib </w:t>
      </w:r>
      <w:proofErr w:type="spellStart"/>
      <w:r>
        <w:t>vns</w:t>
      </w:r>
      <w:proofErr w:type="spellEnd"/>
      <w:r>
        <w:t xml:space="preserve"> auch/ lieber Vater/ </w:t>
      </w:r>
      <w:proofErr w:type="spellStart"/>
      <w:r>
        <w:t>vnsere</w:t>
      </w:r>
      <w:proofErr w:type="spellEnd"/>
      <w:r>
        <w:t xml:space="preserve"> schulden/ damit wir dich erzürnet </w:t>
      </w:r>
      <w:proofErr w:type="spellStart"/>
      <w:r>
        <w:t>vnd</w:t>
      </w:r>
      <w:proofErr w:type="spellEnd"/>
      <w:r>
        <w:t xml:space="preserve"> </w:t>
      </w:r>
      <w:proofErr w:type="spellStart"/>
      <w:r>
        <w:t>wol</w:t>
      </w:r>
      <w:proofErr w:type="spellEnd"/>
      <w:r>
        <w:t xml:space="preserve"> verdienet haben/ das </w:t>
      </w:r>
      <w:proofErr w:type="spellStart"/>
      <w:r>
        <w:t>vns</w:t>
      </w:r>
      <w:proofErr w:type="spellEnd"/>
      <w:r>
        <w:t xml:space="preserve"> die Feinde/ </w:t>
      </w:r>
      <w:proofErr w:type="spellStart"/>
      <w:r>
        <w:t>vnsers</w:t>
      </w:r>
      <w:proofErr w:type="spellEnd"/>
      <w:r>
        <w:t xml:space="preserve"> </w:t>
      </w:r>
      <w:proofErr w:type="spellStart"/>
      <w:r>
        <w:t>teglichen</w:t>
      </w:r>
      <w:proofErr w:type="spellEnd"/>
      <w:r>
        <w:t xml:space="preserve"> </w:t>
      </w:r>
      <w:proofErr w:type="spellStart"/>
      <w:r>
        <w:t>brots</w:t>
      </w:r>
      <w:proofErr w:type="spellEnd"/>
      <w:r>
        <w:t xml:space="preserve">/ beide des leiblichen </w:t>
      </w:r>
      <w:proofErr w:type="spellStart"/>
      <w:r>
        <w:t>vnd</w:t>
      </w:r>
      <w:proofErr w:type="spellEnd"/>
      <w:r>
        <w:t xml:space="preserve"> Geistlichen berauben. </w:t>
      </w:r>
      <w:proofErr w:type="spellStart"/>
      <w:r>
        <w:t>Erleucht</w:t>
      </w:r>
      <w:proofErr w:type="spellEnd"/>
      <w:r>
        <w:t xml:space="preserve"> </w:t>
      </w:r>
      <w:proofErr w:type="spellStart"/>
      <w:r>
        <w:t>vnsere</w:t>
      </w:r>
      <w:proofErr w:type="spellEnd"/>
      <w:r>
        <w:t xml:space="preserve"> </w:t>
      </w:r>
      <w:proofErr w:type="spellStart"/>
      <w:r>
        <w:t>hertzen</w:t>
      </w:r>
      <w:proofErr w:type="spellEnd"/>
      <w:r>
        <w:t xml:space="preserve">/ dass wir </w:t>
      </w:r>
      <w:proofErr w:type="spellStart"/>
      <w:r>
        <w:t>vnsere</w:t>
      </w:r>
      <w:proofErr w:type="spellEnd"/>
      <w:r>
        <w:t xml:space="preserve"> Sünde erkennen/ </w:t>
      </w:r>
      <w:proofErr w:type="spellStart"/>
      <w:r>
        <w:t>vnser</w:t>
      </w:r>
      <w:proofErr w:type="spellEnd"/>
      <w:r>
        <w:t xml:space="preserve"> leben bessern/ </w:t>
      </w:r>
      <w:proofErr w:type="spellStart"/>
      <w:r>
        <w:t>vnd</w:t>
      </w:r>
      <w:proofErr w:type="spellEnd"/>
      <w:r>
        <w:t xml:space="preserve"> </w:t>
      </w:r>
      <w:proofErr w:type="spellStart"/>
      <w:r>
        <w:t>vns</w:t>
      </w:r>
      <w:proofErr w:type="spellEnd"/>
      <w:r>
        <w:t xml:space="preserve"> </w:t>
      </w:r>
      <w:proofErr w:type="spellStart"/>
      <w:r>
        <w:t>vnternander</w:t>
      </w:r>
      <w:proofErr w:type="spellEnd"/>
      <w:r>
        <w:t xml:space="preserve">/ auch </w:t>
      </w:r>
      <w:proofErr w:type="spellStart"/>
      <w:r>
        <w:t>vnsere</w:t>
      </w:r>
      <w:proofErr w:type="spellEnd"/>
      <w:r>
        <w:t xml:space="preserve"> Feile </w:t>
      </w:r>
      <w:proofErr w:type="spellStart"/>
      <w:r>
        <w:t>vnd</w:t>
      </w:r>
      <w:proofErr w:type="spellEnd"/>
      <w:r>
        <w:t xml:space="preserve"> </w:t>
      </w:r>
      <w:proofErr w:type="spellStart"/>
      <w:r>
        <w:t>gebrrechen</w:t>
      </w:r>
      <w:proofErr w:type="spellEnd"/>
      <w:r>
        <w:t xml:space="preserve"> gern vergeben. </w:t>
      </w:r>
    </w:p>
    <w:p w14:paraId="2881249B" w14:textId="77777777" w:rsidR="00390EE0" w:rsidRDefault="00390EE0" w:rsidP="00390EE0">
      <w:pPr>
        <w:pStyle w:val="StandardWeb"/>
      </w:pPr>
      <w:r>
        <w:t xml:space="preserve">6. </w:t>
      </w:r>
      <w:proofErr w:type="spellStart"/>
      <w:r>
        <w:t>Stercke</w:t>
      </w:r>
      <w:proofErr w:type="spellEnd"/>
      <w:r>
        <w:t xml:space="preserve"> </w:t>
      </w:r>
      <w:proofErr w:type="spellStart"/>
      <w:r>
        <w:t>vns</w:t>
      </w:r>
      <w:proofErr w:type="spellEnd"/>
      <w:r>
        <w:t xml:space="preserve">/ </w:t>
      </w:r>
      <w:proofErr w:type="spellStart"/>
      <w:r>
        <w:t>vnsern</w:t>
      </w:r>
      <w:proofErr w:type="spellEnd"/>
      <w:r>
        <w:t xml:space="preserve"> schwachen Glauben/ </w:t>
      </w:r>
      <w:proofErr w:type="spellStart"/>
      <w:r>
        <w:t>vnd</w:t>
      </w:r>
      <w:proofErr w:type="spellEnd"/>
      <w:r>
        <w:t xml:space="preserve"> wehre dem Satan/ dem </w:t>
      </w:r>
      <w:proofErr w:type="spellStart"/>
      <w:r>
        <w:t>versucher</w:t>
      </w:r>
      <w:proofErr w:type="spellEnd"/>
      <w:r>
        <w:t xml:space="preserve">/ das wir nicht </w:t>
      </w:r>
      <w:proofErr w:type="spellStart"/>
      <w:r>
        <w:t>inn</w:t>
      </w:r>
      <w:proofErr w:type="spellEnd"/>
      <w:r>
        <w:t xml:space="preserve"> all zu </w:t>
      </w:r>
      <w:proofErr w:type="spellStart"/>
      <w:r>
        <w:t>tieffe</w:t>
      </w:r>
      <w:proofErr w:type="spellEnd"/>
      <w:r>
        <w:t xml:space="preserve"> </w:t>
      </w:r>
      <w:proofErr w:type="spellStart"/>
      <w:r>
        <w:t>anfechtung</w:t>
      </w:r>
      <w:proofErr w:type="spellEnd"/>
      <w:r>
        <w:t xml:space="preserve"> fallen/ </w:t>
      </w:r>
      <w:proofErr w:type="spellStart"/>
      <w:r>
        <w:t>vnnd</w:t>
      </w:r>
      <w:proofErr w:type="spellEnd"/>
      <w:r>
        <w:t xml:space="preserve"> ob </w:t>
      </w:r>
      <w:proofErr w:type="spellStart"/>
      <w:r>
        <w:t>vns</w:t>
      </w:r>
      <w:proofErr w:type="spellEnd"/>
      <w:r>
        <w:t xml:space="preserve"> </w:t>
      </w:r>
      <w:proofErr w:type="spellStart"/>
      <w:r>
        <w:t>versuchung</w:t>
      </w:r>
      <w:proofErr w:type="spellEnd"/>
      <w:r>
        <w:t xml:space="preserve"> betreffen/ So </w:t>
      </w:r>
      <w:proofErr w:type="spellStart"/>
      <w:r>
        <w:t>hilffe</w:t>
      </w:r>
      <w:proofErr w:type="spellEnd"/>
      <w:r>
        <w:t xml:space="preserve"> </w:t>
      </w:r>
      <w:proofErr w:type="spellStart"/>
      <w:r>
        <w:t>vns</w:t>
      </w:r>
      <w:proofErr w:type="spellEnd"/>
      <w:r>
        <w:t xml:space="preserve"> heraus/ </w:t>
      </w:r>
      <w:proofErr w:type="spellStart"/>
      <w:r>
        <w:t>vnd</w:t>
      </w:r>
      <w:proofErr w:type="spellEnd"/>
      <w:r>
        <w:t xml:space="preserve"> lasse </w:t>
      </w:r>
      <w:proofErr w:type="spellStart"/>
      <w:r>
        <w:t>vns</w:t>
      </w:r>
      <w:proofErr w:type="spellEnd"/>
      <w:r>
        <w:t xml:space="preserve"> nicht drinnen stecken noch </w:t>
      </w:r>
      <w:proofErr w:type="spellStart"/>
      <w:r>
        <w:t>verterben</w:t>
      </w:r>
      <w:proofErr w:type="spellEnd"/>
      <w:r>
        <w:t xml:space="preserve">. </w:t>
      </w:r>
    </w:p>
    <w:p w14:paraId="7D662047" w14:textId="77777777" w:rsidR="00390EE0" w:rsidRDefault="00390EE0" w:rsidP="00390EE0">
      <w:pPr>
        <w:pStyle w:val="StandardWeb"/>
      </w:pPr>
      <w:r>
        <w:t xml:space="preserve">7. Zu </w:t>
      </w:r>
      <w:proofErr w:type="spellStart"/>
      <w:r>
        <w:t>letzt</w:t>
      </w:r>
      <w:proofErr w:type="spellEnd"/>
      <w:r>
        <w:t xml:space="preserve"> bitten wir dich/ du wöllest </w:t>
      </w:r>
      <w:proofErr w:type="spellStart"/>
      <w:r>
        <w:t>vns</w:t>
      </w:r>
      <w:proofErr w:type="spellEnd"/>
      <w:r>
        <w:t xml:space="preserve"> erlösen vom </w:t>
      </w:r>
      <w:proofErr w:type="spellStart"/>
      <w:r>
        <w:t>vbel</w:t>
      </w:r>
      <w:proofErr w:type="spellEnd"/>
      <w:r>
        <w:t xml:space="preserve">/ </w:t>
      </w:r>
      <w:proofErr w:type="spellStart"/>
      <w:r>
        <w:t>vnd</w:t>
      </w:r>
      <w:proofErr w:type="spellEnd"/>
      <w:r>
        <w:t xml:space="preserve"> zu </w:t>
      </w:r>
      <w:proofErr w:type="spellStart"/>
      <w:r>
        <w:t>deynem</w:t>
      </w:r>
      <w:proofErr w:type="spellEnd"/>
      <w:r>
        <w:t xml:space="preserve"> </w:t>
      </w:r>
      <w:proofErr w:type="spellStart"/>
      <w:r>
        <w:t>Himlischen</w:t>
      </w:r>
      <w:proofErr w:type="spellEnd"/>
      <w:r>
        <w:t xml:space="preserve"> Reich </w:t>
      </w:r>
      <w:proofErr w:type="spellStart"/>
      <w:r>
        <w:t>helffen</w:t>
      </w:r>
      <w:proofErr w:type="spellEnd"/>
      <w:r>
        <w:t xml:space="preserve"> (2. Timo. 4.) Gib </w:t>
      </w:r>
      <w:proofErr w:type="spellStart"/>
      <w:r>
        <w:t>vns</w:t>
      </w:r>
      <w:proofErr w:type="spellEnd"/>
      <w:r>
        <w:t xml:space="preserve"> ein Selige stunde/ aus dieser Welt abzuscheiden/ Wenn es dein Göttlicher </w:t>
      </w:r>
      <w:proofErr w:type="spellStart"/>
      <w:r>
        <w:t>wille</w:t>
      </w:r>
      <w:proofErr w:type="spellEnd"/>
      <w:r>
        <w:t xml:space="preserve"> ist. </w:t>
      </w:r>
    </w:p>
    <w:p w14:paraId="51F1390E" w14:textId="77777777" w:rsidR="00390EE0" w:rsidRDefault="00390EE0" w:rsidP="00390EE0">
      <w:pPr>
        <w:pStyle w:val="StandardWeb"/>
      </w:pPr>
      <w:r>
        <w:t xml:space="preserve">Dis alles bitten wir </w:t>
      </w:r>
      <w:proofErr w:type="spellStart"/>
      <w:r>
        <w:t>deyne</w:t>
      </w:r>
      <w:proofErr w:type="spellEnd"/>
      <w:r>
        <w:t xml:space="preserve"> </w:t>
      </w:r>
      <w:proofErr w:type="spellStart"/>
      <w:r>
        <w:t>kinder</w:t>
      </w:r>
      <w:proofErr w:type="spellEnd"/>
      <w:r>
        <w:t xml:space="preserve"> von dir </w:t>
      </w:r>
      <w:proofErr w:type="spellStart"/>
      <w:r>
        <w:t>vnserm</w:t>
      </w:r>
      <w:proofErr w:type="spellEnd"/>
      <w:r>
        <w:t xml:space="preserve"> lieben Vater/ des allein das Reich/ Krafft </w:t>
      </w:r>
      <w:proofErr w:type="spellStart"/>
      <w:r>
        <w:t>vnd</w:t>
      </w:r>
      <w:proofErr w:type="spellEnd"/>
      <w:r>
        <w:t xml:space="preserve"> </w:t>
      </w:r>
      <w:proofErr w:type="spellStart"/>
      <w:r>
        <w:t>Herrligkeit</w:t>
      </w:r>
      <w:proofErr w:type="spellEnd"/>
      <w:r>
        <w:t xml:space="preserve"> ist in Ewigkeit. </w:t>
      </w:r>
    </w:p>
    <w:p w14:paraId="2E26B244" w14:textId="77777777" w:rsidR="00390EE0" w:rsidRDefault="00390EE0" w:rsidP="00390EE0">
      <w:pPr>
        <w:pStyle w:val="StandardWeb"/>
      </w:pPr>
      <w:r>
        <w:t xml:space="preserve">Dagegen ist des </w:t>
      </w:r>
      <w:proofErr w:type="spellStart"/>
      <w:r>
        <w:t>Teuffels</w:t>
      </w:r>
      <w:proofErr w:type="spellEnd"/>
      <w:r>
        <w:t xml:space="preserve"> Reich/ </w:t>
      </w:r>
      <w:proofErr w:type="spellStart"/>
      <w:r>
        <w:t>gewalt</w:t>
      </w:r>
      <w:proofErr w:type="spellEnd"/>
      <w:r>
        <w:t xml:space="preserve"> </w:t>
      </w:r>
      <w:proofErr w:type="spellStart"/>
      <w:r>
        <w:t>vnd</w:t>
      </w:r>
      <w:proofErr w:type="spellEnd"/>
      <w:r>
        <w:t xml:space="preserve"> </w:t>
      </w:r>
      <w:proofErr w:type="spellStart"/>
      <w:r>
        <w:t>herrligkeit</w:t>
      </w:r>
      <w:proofErr w:type="spellEnd"/>
      <w:r>
        <w:t xml:space="preserve">/ nur zeitlich </w:t>
      </w:r>
      <w:proofErr w:type="spellStart"/>
      <w:r>
        <w:t>vnd</w:t>
      </w:r>
      <w:proofErr w:type="spellEnd"/>
      <w:r>
        <w:t xml:space="preserve"> </w:t>
      </w:r>
      <w:proofErr w:type="spellStart"/>
      <w:r>
        <w:t>vergenglich</w:t>
      </w:r>
      <w:proofErr w:type="spellEnd"/>
      <w:r>
        <w:t xml:space="preserve">/ damit er/ </w:t>
      </w:r>
      <w:proofErr w:type="spellStart"/>
      <w:r>
        <w:t>sampt</w:t>
      </w:r>
      <w:proofErr w:type="spellEnd"/>
      <w:r>
        <w:t xml:space="preserve"> seinem </w:t>
      </w:r>
      <w:proofErr w:type="spellStart"/>
      <w:r>
        <w:t>anhang</w:t>
      </w:r>
      <w:proofErr w:type="spellEnd"/>
      <w:r>
        <w:t xml:space="preserve">/ </w:t>
      </w:r>
      <w:proofErr w:type="spellStart"/>
      <w:r>
        <w:t>mus</w:t>
      </w:r>
      <w:proofErr w:type="spellEnd"/>
      <w:r>
        <w:t xml:space="preserve"> </w:t>
      </w:r>
      <w:proofErr w:type="spellStart"/>
      <w:r>
        <w:t>endtlich</w:t>
      </w:r>
      <w:proofErr w:type="spellEnd"/>
      <w:r>
        <w:t xml:space="preserve"> in ewigen schanden stehn. Psalm. 132. Esa. 41. Seine feinde will ich mit schanden kleiden) Aber du hast ein ewiges Reich/ ewige </w:t>
      </w:r>
      <w:proofErr w:type="spellStart"/>
      <w:r>
        <w:t>krafft</w:t>
      </w:r>
      <w:proofErr w:type="spellEnd"/>
      <w:r>
        <w:t xml:space="preserve">/ ewige </w:t>
      </w:r>
      <w:proofErr w:type="spellStart"/>
      <w:r>
        <w:t>herrligkeit</w:t>
      </w:r>
      <w:proofErr w:type="spellEnd"/>
      <w:r>
        <w:t xml:space="preserve">/ des </w:t>
      </w:r>
      <w:proofErr w:type="spellStart"/>
      <w:r>
        <w:t>frewen</w:t>
      </w:r>
      <w:proofErr w:type="spellEnd"/>
      <w:r>
        <w:t xml:space="preserve"> wir </w:t>
      </w:r>
      <w:proofErr w:type="spellStart"/>
      <w:r>
        <w:t>vns</w:t>
      </w:r>
      <w:proofErr w:type="spellEnd"/>
      <w:r>
        <w:t xml:space="preserve">/ </w:t>
      </w:r>
      <w:proofErr w:type="spellStart"/>
      <w:r>
        <w:t>darauff</w:t>
      </w:r>
      <w:proofErr w:type="spellEnd"/>
      <w:r>
        <w:t xml:space="preserve"> verlassen wir </w:t>
      </w:r>
      <w:proofErr w:type="spellStart"/>
      <w:r>
        <w:t>vns</w:t>
      </w:r>
      <w:proofErr w:type="spellEnd"/>
      <w:r>
        <w:t xml:space="preserve">/ </w:t>
      </w:r>
      <w:proofErr w:type="spellStart"/>
      <w:r>
        <w:t>vnnnd</w:t>
      </w:r>
      <w:proofErr w:type="spellEnd"/>
      <w:r>
        <w:t xml:space="preserve"> trotzen </w:t>
      </w:r>
      <w:proofErr w:type="spellStart"/>
      <w:r>
        <w:t>darauff</w:t>
      </w:r>
      <w:proofErr w:type="spellEnd"/>
      <w:r>
        <w:t xml:space="preserve">/ </w:t>
      </w:r>
      <w:proofErr w:type="spellStart"/>
      <w:r>
        <w:t>widder</w:t>
      </w:r>
      <w:proofErr w:type="spellEnd"/>
      <w:r>
        <w:t xml:space="preserve"> alle </w:t>
      </w:r>
      <w:proofErr w:type="spellStart"/>
      <w:r>
        <w:t>vnsere</w:t>
      </w:r>
      <w:proofErr w:type="spellEnd"/>
      <w:r>
        <w:t xml:space="preserve"> Feinde/ </w:t>
      </w:r>
      <w:proofErr w:type="spellStart"/>
      <w:r>
        <w:t>Teuffel</w:t>
      </w:r>
      <w:proofErr w:type="spellEnd"/>
      <w:r>
        <w:t xml:space="preserve">/ Sünde/ Todt/ Helle/ Tyrannen/ Ketzer/ </w:t>
      </w:r>
      <w:proofErr w:type="spellStart"/>
      <w:r>
        <w:t>vnd</w:t>
      </w:r>
      <w:proofErr w:type="spellEnd"/>
      <w:r>
        <w:t xml:space="preserve"> wie sie heissen. Denn dein Reich ist auch </w:t>
      </w:r>
      <w:proofErr w:type="spellStart"/>
      <w:r>
        <w:t>vnser</w:t>
      </w:r>
      <w:proofErr w:type="spellEnd"/>
      <w:r>
        <w:t xml:space="preserve"> Reich, darzu </w:t>
      </w:r>
      <w:proofErr w:type="spellStart"/>
      <w:r>
        <w:t>hastu</w:t>
      </w:r>
      <w:proofErr w:type="spellEnd"/>
      <w:r>
        <w:t xml:space="preserve"> </w:t>
      </w:r>
      <w:proofErr w:type="spellStart"/>
      <w:r>
        <w:t>vns</w:t>
      </w:r>
      <w:proofErr w:type="spellEnd"/>
      <w:r>
        <w:t xml:space="preserve"> </w:t>
      </w:r>
      <w:proofErr w:type="spellStart"/>
      <w:r>
        <w:t>beruffen</w:t>
      </w:r>
      <w:proofErr w:type="spellEnd"/>
      <w:r>
        <w:t xml:space="preserve">/ </w:t>
      </w:r>
      <w:proofErr w:type="spellStart"/>
      <w:r>
        <w:t>vnnd</w:t>
      </w:r>
      <w:proofErr w:type="spellEnd"/>
      <w:r>
        <w:t xml:space="preserve"> durch deine </w:t>
      </w:r>
      <w:proofErr w:type="spellStart"/>
      <w:r>
        <w:t>krafft</w:t>
      </w:r>
      <w:proofErr w:type="spellEnd"/>
      <w:r>
        <w:t xml:space="preserve"> werden wir in Glauben </w:t>
      </w:r>
      <w:proofErr w:type="spellStart"/>
      <w:r>
        <w:t>gestercket</w:t>
      </w:r>
      <w:proofErr w:type="spellEnd"/>
      <w:r>
        <w:t xml:space="preserve">/ </w:t>
      </w:r>
      <w:proofErr w:type="spellStart"/>
      <w:r>
        <w:t>vnnd</w:t>
      </w:r>
      <w:proofErr w:type="spellEnd"/>
      <w:r>
        <w:t xml:space="preserve"> empfahen von der ewige </w:t>
      </w:r>
      <w:proofErr w:type="spellStart"/>
      <w:r>
        <w:t>Herrligkeit</w:t>
      </w:r>
      <w:proofErr w:type="spellEnd"/>
      <w:r>
        <w:t xml:space="preserve">/ durch </w:t>
      </w:r>
      <w:proofErr w:type="spellStart"/>
      <w:r>
        <w:t>Jhesum</w:t>
      </w:r>
      <w:proofErr w:type="spellEnd"/>
      <w:r>
        <w:t xml:space="preserve"> Christum </w:t>
      </w:r>
      <w:proofErr w:type="spellStart"/>
      <w:r>
        <w:t>vnsern</w:t>
      </w:r>
      <w:proofErr w:type="spellEnd"/>
      <w:r>
        <w:t xml:space="preserve"> HErrn/ der mit dir/ </w:t>
      </w:r>
      <w:proofErr w:type="spellStart"/>
      <w:r>
        <w:t>vnd</w:t>
      </w:r>
      <w:proofErr w:type="spellEnd"/>
      <w:r>
        <w:t xml:space="preserve"> dem </w:t>
      </w:r>
      <w:proofErr w:type="spellStart"/>
      <w:r>
        <w:t>Heyligen</w:t>
      </w:r>
      <w:proofErr w:type="spellEnd"/>
      <w:r>
        <w:t xml:space="preserve"> </w:t>
      </w:r>
      <w:proofErr w:type="spellStart"/>
      <w:r>
        <w:t>Geyst</w:t>
      </w:r>
      <w:proofErr w:type="spellEnd"/>
      <w:r>
        <w:t xml:space="preserve"> lebt </w:t>
      </w:r>
      <w:proofErr w:type="spellStart"/>
      <w:r>
        <w:t>vnnd</w:t>
      </w:r>
      <w:proofErr w:type="spellEnd"/>
      <w:r>
        <w:t xml:space="preserve"> Regiert/ </w:t>
      </w:r>
      <w:proofErr w:type="spellStart"/>
      <w:r>
        <w:t>warer</w:t>
      </w:r>
      <w:proofErr w:type="spellEnd"/>
      <w:r>
        <w:t xml:space="preserve"> Gott in Ewigkeit/ AMEN. </w:t>
      </w:r>
    </w:p>
    <w:p w14:paraId="3BCA61A1" w14:textId="52ADF2F1" w:rsidR="00390EE0" w:rsidRDefault="00390EE0">
      <w:pPr>
        <w:spacing w:after="0" w:line="240" w:lineRule="auto"/>
      </w:pPr>
      <w:r>
        <w:br w:type="page"/>
      </w:r>
    </w:p>
    <w:p w14:paraId="1113D534" w14:textId="77777777" w:rsidR="00390EE0" w:rsidRDefault="00390EE0" w:rsidP="00390EE0">
      <w:pPr>
        <w:pStyle w:val="berschrift1"/>
        <w:rPr>
          <w:sz w:val="48"/>
        </w:rPr>
      </w:pPr>
      <w:proofErr w:type="spellStart"/>
      <w:r>
        <w:t>Psalmo</w:t>
      </w:r>
      <w:proofErr w:type="spellEnd"/>
      <w:r>
        <w:t>. CXVI.</w:t>
      </w:r>
    </w:p>
    <w:p w14:paraId="40E6D926" w14:textId="77777777" w:rsidR="00390EE0" w:rsidRDefault="00390EE0" w:rsidP="00390EE0">
      <w:pPr>
        <w:pStyle w:val="StandardWeb"/>
      </w:pPr>
      <w:r>
        <w:t xml:space="preserve">Credo, </w:t>
      </w:r>
      <w:proofErr w:type="spellStart"/>
      <w:r>
        <w:t>Propterea</w:t>
      </w:r>
      <w:proofErr w:type="spellEnd"/>
      <w:r>
        <w:t xml:space="preserve"> </w:t>
      </w:r>
      <w:proofErr w:type="spellStart"/>
      <w:r>
        <w:t>Loqvor</w:t>
      </w:r>
      <w:proofErr w:type="spellEnd"/>
      <w:r>
        <w:t xml:space="preserve">. </w:t>
      </w:r>
    </w:p>
    <w:p w14:paraId="7325558D" w14:textId="77777777" w:rsidR="00390EE0" w:rsidRDefault="00390EE0" w:rsidP="00390EE0">
      <w:pPr>
        <w:pStyle w:val="StandardWeb"/>
      </w:pPr>
      <w:r>
        <w:t xml:space="preserve">Ich </w:t>
      </w:r>
      <w:proofErr w:type="spellStart"/>
      <w:r>
        <w:t>gleub</w:t>
      </w:r>
      <w:proofErr w:type="spellEnd"/>
      <w:r>
        <w:t xml:space="preserve"> an dich</w:t>
      </w:r>
      <w:r>
        <w:br/>
      </w:r>
      <w:proofErr w:type="spellStart"/>
      <w:r>
        <w:t>Darumb</w:t>
      </w:r>
      <w:proofErr w:type="spellEnd"/>
      <w:r>
        <w:t xml:space="preserve"> </w:t>
      </w:r>
      <w:proofErr w:type="spellStart"/>
      <w:r>
        <w:t>red</w:t>
      </w:r>
      <w:proofErr w:type="spellEnd"/>
      <w:r>
        <w:t xml:space="preserve"> ich</w:t>
      </w:r>
      <w:r>
        <w:br/>
        <w:t xml:space="preserve">Frei </w:t>
      </w:r>
      <w:proofErr w:type="spellStart"/>
      <w:r>
        <w:t>offentlich</w:t>
      </w:r>
      <w:proofErr w:type="spellEnd"/>
      <w:r>
        <w:br/>
      </w:r>
      <w:proofErr w:type="spellStart"/>
      <w:r>
        <w:t>Bestendiglich</w:t>
      </w:r>
      <w:proofErr w:type="spellEnd"/>
      <w:r>
        <w:br/>
        <w:t>Bekenn ich dich.</w:t>
      </w:r>
      <w:r>
        <w:br/>
        <w:t>Der Satan sich</w:t>
      </w:r>
      <w:r>
        <w:br/>
        <w:t>Gewaltiglich</w:t>
      </w:r>
      <w:r>
        <w:br/>
        <w:t xml:space="preserve">Setzt </w:t>
      </w:r>
      <w:proofErr w:type="spellStart"/>
      <w:r>
        <w:t>widder</w:t>
      </w:r>
      <w:proofErr w:type="spellEnd"/>
      <w:r>
        <w:t xml:space="preserve"> mich</w:t>
      </w:r>
      <w:r>
        <w:br/>
      </w:r>
      <w:proofErr w:type="spellStart"/>
      <w:r>
        <w:t>Alleyn</w:t>
      </w:r>
      <w:proofErr w:type="spellEnd"/>
      <w:r>
        <w:t xml:space="preserve"> </w:t>
      </w:r>
      <w:proofErr w:type="spellStart"/>
      <w:r>
        <w:t>vff</w:t>
      </w:r>
      <w:proofErr w:type="spellEnd"/>
      <w:r>
        <w:t xml:space="preserve"> dich</w:t>
      </w:r>
      <w:r>
        <w:br/>
        <w:t>Verlas ich mich</w:t>
      </w:r>
      <w:r>
        <w:br/>
        <w:t>Darumb werd ich</w:t>
      </w:r>
      <w:r>
        <w:br/>
        <w:t>Nicht ewiglich</w:t>
      </w:r>
      <w:r>
        <w:br/>
        <w:t>Bekümmern mich.</w:t>
      </w:r>
      <w:r>
        <w:br/>
        <w:t xml:space="preserve">Das </w:t>
      </w:r>
      <w:proofErr w:type="spellStart"/>
      <w:r>
        <w:t>Himmelrich</w:t>
      </w:r>
      <w:proofErr w:type="spellEnd"/>
      <w:r>
        <w:br/>
      </w:r>
      <w:proofErr w:type="spellStart"/>
      <w:r>
        <w:t>werd</w:t>
      </w:r>
      <w:proofErr w:type="spellEnd"/>
      <w:r>
        <w:t xml:space="preserve"> ewiglich</w:t>
      </w:r>
      <w:r>
        <w:br/>
        <w:t xml:space="preserve">Besitzen ich. </w:t>
      </w:r>
    </w:p>
    <w:p w14:paraId="764DD6BF" w14:textId="77777777" w:rsidR="0022039F" w:rsidRDefault="0022039F" w:rsidP="0022039F"/>
    <w:p w14:paraId="5E1030BB" w14:textId="77777777" w:rsidR="00D5498D" w:rsidRPr="00D5498D" w:rsidRDefault="007166CE" w:rsidP="008E63BE">
      <w:pPr>
        <w:pStyle w:val="berschrift1"/>
      </w:pPr>
      <w:r>
        <w:br w:type="page"/>
      </w:r>
      <w:r w:rsidR="00D5498D" w:rsidRPr="00D5498D">
        <w:t>Quellen:</w:t>
      </w:r>
    </w:p>
    <w:p w14:paraId="2E2A6E9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CE09B7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FB85E6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F0A3DC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6F1DE0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7DEA1D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2F4321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D31720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CF0EED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2081FC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CB6DAA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DEEDA3D" w14:textId="454A691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EE0"/>
    <w:rsid w:val="00082307"/>
    <w:rsid w:val="000B0BEC"/>
    <w:rsid w:val="000C66E5"/>
    <w:rsid w:val="001F54C4"/>
    <w:rsid w:val="0022039F"/>
    <w:rsid w:val="00272484"/>
    <w:rsid w:val="00297F83"/>
    <w:rsid w:val="002E6D11"/>
    <w:rsid w:val="00381C0C"/>
    <w:rsid w:val="00390EE0"/>
    <w:rsid w:val="00537F59"/>
    <w:rsid w:val="005F7D6E"/>
    <w:rsid w:val="007166CE"/>
    <w:rsid w:val="007E1779"/>
    <w:rsid w:val="0083667B"/>
    <w:rsid w:val="008D7463"/>
    <w:rsid w:val="008E417E"/>
    <w:rsid w:val="008E63BE"/>
    <w:rsid w:val="00B365E5"/>
    <w:rsid w:val="00C35859"/>
    <w:rsid w:val="00CC4EAC"/>
    <w:rsid w:val="00D14D4F"/>
    <w:rsid w:val="00D5498D"/>
    <w:rsid w:val="00D563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94E003"/>
  <w15:chartTrackingRefBased/>
  <w15:docId w15:val="{8CCF7750-5DA2-41DC-9D93-952AB4CFA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90EE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291009">
      <w:bodyDiv w:val="1"/>
      <w:marLeft w:val="0"/>
      <w:marRight w:val="0"/>
      <w:marTop w:val="0"/>
      <w:marBottom w:val="0"/>
      <w:divBdr>
        <w:top w:val="none" w:sz="0" w:space="0" w:color="auto"/>
        <w:left w:val="none" w:sz="0" w:space="0" w:color="auto"/>
        <w:bottom w:val="none" w:sz="0" w:space="0" w:color="auto"/>
        <w:right w:val="none" w:sz="0" w:space="0" w:color="auto"/>
      </w:divBdr>
      <w:divsChild>
        <w:div w:id="51800393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06651498">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31734511">
      <w:bodyDiv w:val="1"/>
      <w:marLeft w:val="0"/>
      <w:marRight w:val="0"/>
      <w:marTop w:val="0"/>
      <w:marBottom w:val="0"/>
      <w:divBdr>
        <w:top w:val="none" w:sz="0" w:space="0" w:color="auto"/>
        <w:left w:val="none" w:sz="0" w:space="0" w:color="auto"/>
        <w:bottom w:val="none" w:sz="0" w:space="0" w:color="auto"/>
        <w:right w:val="none" w:sz="0" w:space="0" w:color="auto"/>
      </w:divBdr>
      <w:divsChild>
        <w:div w:id="1386679047">
          <w:marLeft w:val="0"/>
          <w:marRight w:val="0"/>
          <w:marTop w:val="0"/>
          <w:marBottom w:val="0"/>
          <w:divBdr>
            <w:top w:val="none" w:sz="0" w:space="0" w:color="auto"/>
            <w:left w:val="none" w:sz="0" w:space="0" w:color="auto"/>
            <w:bottom w:val="none" w:sz="0" w:space="0" w:color="auto"/>
            <w:right w:val="none" w:sz="0" w:space="0" w:color="auto"/>
          </w:divBdr>
        </w:div>
        <w:div w:id="442304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1585</Words>
  <Characters>9987</Characters>
  <Application>Microsoft Office Word</Application>
  <DocSecurity>0</DocSecurity>
  <Lines>83</Lines>
  <Paragraphs>23</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
      <vt:lpstr>Alber, Erasmus - Auslegung des Vaterunser</vt:lpstr>
      <vt:lpstr>Vorwort</vt:lpstr>
      <vt:lpstr>Alber, Erasmus - Auslegung des Vaterunser</vt:lpstr>
      <vt:lpstr>    Paraphra SIS ORATIONIS DOMINICAE</vt:lpstr>
      <vt:lpstr>Psalmo. CXVI.</vt:lpstr>
      <vt:lpstr>Quellen:</vt:lpstr>
    </vt:vector>
  </TitlesOfParts>
  <Company>Glaubensstimme.de</Company>
  <LinksUpToDate>false</LinksUpToDate>
  <CharactersWithSpaces>11549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Auslegung des Vaterunser</dc:title>
  <dc:subject/>
  <dc:creator>Alber, Erasmus</dc:creator>
  <cp:keywords/>
  <dc:description/>
  <cp:lastModifiedBy>Andreas Janssen</cp:lastModifiedBy>
  <cp:revision>3</cp:revision>
  <dcterms:created xsi:type="dcterms:W3CDTF">2021-03-19T08:57:00Z</dcterms:created>
  <dcterms:modified xsi:type="dcterms:W3CDTF">2021-03-20T10:18:00Z</dcterms:modified>
  <dc:language>de</dc:language>
</cp:coreProperties>
</file>